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F1C5" w14:textId="3EDD12AA" w:rsidR="00630BB6" w:rsidRPr="00B84406" w:rsidRDefault="00630BB6" w:rsidP="00EA5FC6">
      <w:pPr>
        <w:spacing w:after="0"/>
        <w:ind w:right="-153"/>
        <w:rPr>
          <w:rFonts w:ascii="Times New Roman" w:hAnsi="Times New Roman" w:cs="Times New Roman"/>
          <w:sz w:val="24"/>
          <w:szCs w:val="24"/>
        </w:rPr>
      </w:pPr>
    </w:p>
    <w:p w14:paraId="590FEAC1" w14:textId="173716EF" w:rsidR="00630BB6" w:rsidRPr="00B84406" w:rsidRDefault="00630BB6" w:rsidP="001E4645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На основу члана 41а став </w:t>
      </w:r>
      <w:r w:rsidR="00DF69D6">
        <w:rPr>
          <w:rFonts w:ascii="Times New Roman" w:hAnsi="Times New Roman" w:cs="Times New Roman"/>
          <w:sz w:val="24"/>
          <w:szCs w:val="24"/>
        </w:rPr>
        <w:t>3</w:t>
      </w:r>
      <w:r w:rsidRPr="00B84406">
        <w:rPr>
          <w:rFonts w:ascii="Times New Roman" w:hAnsi="Times New Roman" w:cs="Times New Roman"/>
          <w:sz w:val="24"/>
          <w:szCs w:val="24"/>
        </w:rPr>
        <w:t xml:space="preserve">. Закона о заштити природе </w:t>
      </w:r>
      <w:proofErr w:type="gramStart"/>
      <w:r w:rsidRPr="00B84406">
        <w:rPr>
          <w:rFonts w:ascii="Times New Roman" w:hAnsi="Times New Roman" w:cs="Times New Roman"/>
          <w:sz w:val="24"/>
          <w:szCs w:val="24"/>
          <w:lang w:val="sr-Cyrl-CS"/>
        </w:rPr>
        <w:t>(,,</w:t>
      </w:r>
      <w:proofErr w:type="gramEnd"/>
      <w:r w:rsidRPr="00B8440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6B25BF" w:rsidRPr="00B8440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8440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8440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бр. 36/09, 88/10</w:t>
      </w:r>
      <w:r w:rsidRPr="00B8440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B8440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91/10 - исправка</w:t>
      </w:r>
      <w:r w:rsidRPr="00B8440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 14/16, 95/18</w:t>
      </w:r>
      <w:r w:rsidR="005625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B8440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="005625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B8440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др. закон</w:t>
      </w:r>
      <w:r w:rsidRPr="00B84406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B8440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</w:t>
      </w:r>
      <w:r w:rsidRPr="00B84406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71/21</w:t>
      </w:r>
      <w:r w:rsidRPr="00B8440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84406">
        <w:rPr>
          <w:rFonts w:ascii="Times New Roman" w:hAnsi="Times New Roman" w:cs="Times New Roman"/>
          <w:sz w:val="24"/>
          <w:szCs w:val="24"/>
        </w:rPr>
        <w:t xml:space="preserve"> и члана 42. став 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B84406">
        <w:rPr>
          <w:rFonts w:ascii="Times New Roman" w:hAnsi="Times New Roman" w:cs="Times New Roman"/>
          <w:sz w:val="24"/>
          <w:szCs w:val="24"/>
        </w:rPr>
        <w:t>. Закона о Влади („Службени гласник РС</w:t>
      </w:r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84406">
        <w:rPr>
          <w:rFonts w:ascii="Times New Roman" w:hAnsi="Times New Roman" w:cs="Times New Roman"/>
          <w:sz w:val="24"/>
          <w:szCs w:val="24"/>
        </w:rPr>
        <w:t xml:space="preserve"> бр. 55/05, 71/05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>-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>исправка, 101/07, 65/08, 16/11, 68/12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>-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>УС, 72/12, 7/14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>-</w:t>
      </w:r>
      <w:r w:rsidR="005625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>УС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84406">
        <w:rPr>
          <w:rFonts w:ascii="Times New Roman" w:hAnsi="Times New Roman" w:cs="Times New Roman"/>
          <w:sz w:val="24"/>
          <w:szCs w:val="24"/>
          <w:lang w:val="sr-Cyrl-CS"/>
        </w:rPr>
        <w:t>44/14 и 30/18</w:t>
      </w:r>
      <w:r w:rsidR="00562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2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B84406">
        <w:rPr>
          <w:rFonts w:ascii="Times New Roman" w:hAnsi="Times New Roman" w:cs="Times New Roman"/>
          <w:sz w:val="24"/>
          <w:szCs w:val="24"/>
        </w:rPr>
        <w:t>),</w:t>
      </w:r>
    </w:p>
    <w:p w14:paraId="52ADE64C" w14:textId="77777777" w:rsidR="00630BB6" w:rsidRPr="00B84406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68D8EF" w14:textId="77777777" w:rsidR="00630BB6" w:rsidRPr="00B84406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7557352B" w14:textId="77777777" w:rsidR="00630BB6" w:rsidRPr="00B84406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CA5F447" w14:textId="77777777" w:rsidR="00236AEB" w:rsidRDefault="00630BB6" w:rsidP="00026734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>УРЕДБУ</w:t>
      </w:r>
      <w:r w:rsidR="00306FBF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5279605" w14:textId="19E7CCBB" w:rsidR="00F609E3" w:rsidRPr="00B84406" w:rsidRDefault="00630BB6" w:rsidP="00026734">
      <w:pPr>
        <w:spacing w:after="0"/>
        <w:ind w:right="-153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О ПРОГЛАШЕЊУ </w:t>
      </w:r>
      <w:r w:rsidRPr="00B84406">
        <w:rPr>
          <w:rFonts w:ascii="Times New Roman" w:hAnsi="Times New Roman" w:cs="Times New Roman"/>
          <w:bCs/>
          <w:sz w:val="24"/>
          <w:szCs w:val="24"/>
        </w:rPr>
        <w:t xml:space="preserve">СПОМЕНИКА ПРИРОДЕ </w:t>
      </w:r>
    </w:p>
    <w:p w14:paraId="60A23129" w14:textId="43457CFF" w:rsidR="00630BB6" w:rsidRPr="00B84406" w:rsidRDefault="00B23417" w:rsidP="00026734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bCs/>
          <w:sz w:val="24"/>
          <w:szCs w:val="24"/>
        </w:rPr>
        <w:t>„</w:t>
      </w:r>
      <w:r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</w:t>
      </w:r>
      <w:r w:rsidRPr="00B84406">
        <w:rPr>
          <w:rFonts w:ascii="Times New Roman" w:eastAsia="TimesNewRomanPSMT" w:hAnsi="Times New Roman" w:cs="Times New Roman"/>
          <w:sz w:val="24"/>
          <w:szCs w:val="24"/>
          <w:lang w:val="sr-Cyrl-RS"/>
        </w:rPr>
        <w:t>Г</w:t>
      </w:r>
      <w:r w:rsidRPr="00B84406">
        <w:rPr>
          <w:rFonts w:ascii="Times New Roman" w:hAnsi="Times New Roman" w:cs="Times New Roman"/>
          <w:sz w:val="24"/>
          <w:szCs w:val="24"/>
        </w:rPr>
        <w:t>” </w:t>
      </w:r>
    </w:p>
    <w:p w14:paraId="4944CEA8" w14:textId="77777777" w:rsidR="00630BB6" w:rsidRPr="00B84406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6B84B1A" w14:textId="77777777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 </w:t>
      </w:r>
    </w:p>
    <w:p w14:paraId="272600C2" w14:textId="77777777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1.</w:t>
      </w:r>
    </w:p>
    <w:p w14:paraId="77F7E3EC" w14:textId="6FD35E6D" w:rsidR="00302E27" w:rsidRPr="00B84406" w:rsidRDefault="00264F85" w:rsidP="00026734">
      <w:pPr>
        <w:pStyle w:val="Default"/>
        <w:ind w:right="-153"/>
        <w:jc w:val="both"/>
        <w:rPr>
          <w:color w:val="auto"/>
        </w:rPr>
      </w:pPr>
      <w:r w:rsidRPr="00B84406">
        <w:rPr>
          <w:color w:val="auto"/>
        </w:rPr>
        <w:t xml:space="preserve">            </w:t>
      </w:r>
      <w:r w:rsidR="007A2448" w:rsidRPr="00B84406">
        <w:rPr>
          <w:rFonts w:eastAsia="TimesNewRomanPSMT"/>
          <w:color w:val="auto"/>
        </w:rPr>
        <w:t>Простор Шалиначког луга</w:t>
      </w:r>
      <w:r w:rsidR="00987286" w:rsidRPr="00B84406">
        <w:rPr>
          <w:color w:val="auto"/>
          <w:lang w:val="sr-Cyrl-RS"/>
        </w:rPr>
        <w:t>,</w:t>
      </w:r>
      <w:r w:rsidR="007A2448" w:rsidRPr="00B84406">
        <w:rPr>
          <w:rFonts w:eastAsia="TimesNewRomanPSMT"/>
          <w:color w:val="auto"/>
        </w:rPr>
        <w:t xml:space="preserve"> </w:t>
      </w:r>
      <w:r w:rsidR="007A2448" w:rsidRPr="00B84406">
        <w:rPr>
          <w:rFonts w:eastAsia="TimesNewRomanPSMT"/>
          <w:color w:val="auto"/>
          <w:lang w:val="sr-Cyrl-RS"/>
        </w:rPr>
        <w:t xml:space="preserve">који </w:t>
      </w:r>
      <w:r w:rsidR="007A2448" w:rsidRPr="00B84406">
        <w:rPr>
          <w:color w:val="auto"/>
        </w:rPr>
        <w:t>заузима део простране алувијалне равни</w:t>
      </w:r>
      <w:r w:rsidR="007A2448" w:rsidRPr="00B84406">
        <w:rPr>
          <w:rFonts w:eastAsia="TimesNewRomanPSMT"/>
          <w:color w:val="auto"/>
        </w:rPr>
        <w:t>, у близини града</w:t>
      </w:r>
      <w:r w:rsidR="007A2448" w:rsidRPr="00B84406">
        <w:rPr>
          <w:rFonts w:eastAsia="TimesNewRomanPSMT"/>
          <w:color w:val="auto"/>
          <w:lang w:val="sr-Cyrl-RS"/>
        </w:rPr>
        <w:t xml:space="preserve"> </w:t>
      </w:r>
      <w:r w:rsidR="007A2448" w:rsidRPr="00B84406">
        <w:rPr>
          <w:rFonts w:eastAsia="TimesNewRomanPSMT"/>
          <w:color w:val="auto"/>
        </w:rPr>
        <w:t>Смедерева, на око 3 km јужно од десне обале реке Дунав и око 1,5 km од леве обале реке</w:t>
      </w:r>
      <w:r w:rsidR="007A2448" w:rsidRPr="00B84406">
        <w:rPr>
          <w:rFonts w:eastAsia="TimesNewRomanPSMT"/>
          <w:color w:val="auto"/>
          <w:lang w:val="sr-Cyrl-RS"/>
        </w:rPr>
        <w:t xml:space="preserve"> </w:t>
      </w:r>
      <w:r w:rsidR="007A2448" w:rsidRPr="00B84406">
        <w:rPr>
          <w:rFonts w:eastAsia="TimesNewRomanPSMT"/>
          <w:color w:val="auto"/>
        </w:rPr>
        <w:t>Велике Мораве</w:t>
      </w:r>
      <w:r w:rsidR="0087694B" w:rsidRPr="00B84406">
        <w:rPr>
          <w:rFonts w:eastAsia="TimesNewRomanPSMT"/>
          <w:color w:val="auto"/>
        </w:rPr>
        <w:t>,</w:t>
      </w:r>
      <w:r w:rsidRPr="00B84406">
        <w:rPr>
          <w:color w:val="auto"/>
        </w:rPr>
        <w:t xml:space="preserve"> ставља се под заштиту као споменик природе под именом „</w:t>
      </w:r>
      <w:r w:rsidR="00B23417" w:rsidRPr="00B84406">
        <w:rPr>
          <w:rFonts w:eastAsia="TimesNewRomanPSMT"/>
          <w:color w:val="auto"/>
        </w:rPr>
        <w:t>Шалиначки луг</w:t>
      </w:r>
      <w:r w:rsidR="006B25BF" w:rsidRPr="00B84406">
        <w:rPr>
          <w:color w:val="auto"/>
        </w:rPr>
        <w:t>”</w:t>
      </w:r>
      <w:r w:rsidRPr="00B84406">
        <w:rPr>
          <w:color w:val="auto"/>
        </w:rPr>
        <w:t xml:space="preserve"> и утврђује за заштићено природно добро </w:t>
      </w:r>
      <w:r w:rsidR="007A2448" w:rsidRPr="00B84406">
        <w:rPr>
          <w:rFonts w:eastAsia="TimesNewRomanPSMT"/>
          <w:color w:val="auto"/>
          <w:lang w:val="sr-Cyrl-RS"/>
        </w:rPr>
        <w:t xml:space="preserve">од </w:t>
      </w:r>
      <w:r w:rsidR="007A2448" w:rsidRPr="00B84406">
        <w:rPr>
          <w:rFonts w:eastAsia="TimesNewRomanPSMT"/>
          <w:color w:val="auto"/>
        </w:rPr>
        <w:t>великог</w:t>
      </w:r>
      <w:r w:rsidR="007A2448" w:rsidRPr="00B84406">
        <w:rPr>
          <w:color w:val="auto"/>
        </w:rPr>
        <w:t xml:space="preserve"> </w:t>
      </w:r>
      <w:r w:rsidRPr="00B84406">
        <w:rPr>
          <w:color w:val="auto"/>
        </w:rPr>
        <w:t xml:space="preserve">значаја, односно </w:t>
      </w:r>
      <w:r w:rsidR="007A2448" w:rsidRPr="00B84406">
        <w:rPr>
          <w:color w:val="auto"/>
        </w:rPr>
        <w:t>I</w:t>
      </w:r>
      <w:r w:rsidRPr="00B84406">
        <w:rPr>
          <w:color w:val="auto"/>
        </w:rPr>
        <w:t>I категорије (у даљем тексту: Споменик природе „</w:t>
      </w:r>
      <w:bookmarkStart w:id="0" w:name="_Hlk204046930"/>
      <w:r w:rsidR="00B23417" w:rsidRPr="00B84406">
        <w:rPr>
          <w:rFonts w:eastAsia="TimesNewRomanPSMT"/>
          <w:color w:val="auto"/>
        </w:rPr>
        <w:t>Шалиначки луг</w:t>
      </w:r>
      <w:bookmarkEnd w:id="0"/>
      <w:r w:rsidR="006B25BF" w:rsidRPr="00B84406">
        <w:rPr>
          <w:color w:val="auto"/>
        </w:rPr>
        <w:t>”</w:t>
      </w:r>
      <w:r w:rsidRPr="00B84406">
        <w:rPr>
          <w:color w:val="auto"/>
        </w:rPr>
        <w:t>).</w:t>
      </w:r>
    </w:p>
    <w:p w14:paraId="7BEFBF94" w14:textId="77777777" w:rsidR="00302E27" w:rsidRPr="00B84406" w:rsidRDefault="00264F85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 </w:t>
      </w:r>
    </w:p>
    <w:p w14:paraId="379591DE" w14:textId="77777777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2.</w:t>
      </w:r>
    </w:p>
    <w:p w14:paraId="61F66603" w14:textId="080DCB53" w:rsidR="007C7E6C" w:rsidRPr="00B84406" w:rsidRDefault="00264F85" w:rsidP="00026734">
      <w:pPr>
        <w:autoSpaceDE w:val="0"/>
        <w:autoSpaceDN w:val="0"/>
        <w:adjustRightInd w:val="0"/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>            Споменик природе „</w:t>
      </w:r>
      <w:bookmarkStart w:id="1" w:name="_Hlk204048083"/>
      <w:r w:rsidR="007A2448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bookmarkEnd w:id="1"/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 ставља се под заштиту да би се у интересу науке, образовања и културе очувал</w:t>
      </w:r>
      <w:r w:rsidR="008F6A21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8F6A21" w:rsidRPr="00B84406">
        <w:rPr>
          <w:rFonts w:ascii="Times New Roman" w:hAnsi="Times New Roman" w:cs="Times New Roman"/>
          <w:sz w:val="24"/>
          <w:szCs w:val="24"/>
        </w:rPr>
        <w:t>мало измењена, физички јасно изражена, препознатљива, репрезентативна природна целина, са значајним биодиверзитетским обележјима и вредностима</w:t>
      </w:r>
      <w:r w:rsidR="008F6A21" w:rsidRPr="00B8440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6A21" w:rsidRPr="00B84406">
        <w:rPr>
          <w:rFonts w:ascii="Times New Roman" w:hAnsi="Times New Roman" w:cs="Times New Roman"/>
          <w:sz w:val="24"/>
          <w:szCs w:val="24"/>
        </w:rPr>
        <w:t xml:space="preserve">Шума у селу Шалинац вреднује се као природно добро са ботаничког аспекта </w:t>
      </w:r>
      <w:bookmarkStart w:id="2" w:name="_Hlk215477107"/>
      <w:r w:rsidR="008F6A21" w:rsidRPr="00B84406">
        <w:rPr>
          <w:rFonts w:ascii="Times New Roman" w:hAnsi="Times New Roman" w:cs="Times New Roman"/>
          <w:sz w:val="24"/>
          <w:szCs w:val="24"/>
        </w:rPr>
        <w:t xml:space="preserve">због репрезентативне шумске заједнице, српске лужњаково – јасенове шуме типа </w:t>
      </w:r>
      <w:r w:rsidR="008F6A21" w:rsidRPr="00B84406">
        <w:rPr>
          <w:rFonts w:ascii="Times New Roman" w:hAnsi="Times New Roman" w:cs="Times New Roman"/>
          <w:i/>
          <w:iCs/>
          <w:sz w:val="24"/>
          <w:szCs w:val="24"/>
        </w:rPr>
        <w:t xml:space="preserve">Querco – Fraxinetum serbicum </w:t>
      </w:r>
      <w:r w:rsidR="00854D9B" w:rsidRPr="00157936">
        <w:rPr>
          <w:rFonts w:ascii="Times New Roman" w:hAnsi="Times New Roman" w:cs="Times New Roman"/>
          <w:i/>
          <w:sz w:val="24"/>
          <w:szCs w:val="24"/>
        </w:rPr>
        <w:t>Rud</w:t>
      </w:r>
      <w:r w:rsidR="008F6A21" w:rsidRPr="00B84406">
        <w:rPr>
          <w:rFonts w:ascii="Times New Roman" w:hAnsi="Times New Roman" w:cs="Times New Roman"/>
          <w:sz w:val="24"/>
          <w:szCs w:val="24"/>
        </w:rPr>
        <w:t xml:space="preserve">, односно заједнице </w:t>
      </w:r>
      <w:r w:rsidR="008F6A21" w:rsidRPr="00B84406">
        <w:rPr>
          <w:rFonts w:ascii="Times New Roman" w:hAnsi="Times New Roman" w:cs="Times New Roman"/>
          <w:i/>
          <w:iCs/>
          <w:sz w:val="24"/>
          <w:szCs w:val="24"/>
        </w:rPr>
        <w:t xml:space="preserve">Querceto – Fraxinetum serbicum </w:t>
      </w:r>
      <w:r w:rsidR="00732FB2" w:rsidRPr="00157936">
        <w:rPr>
          <w:rFonts w:ascii="Times New Roman" w:hAnsi="Times New Roman" w:cs="Times New Roman"/>
          <w:i/>
          <w:sz w:val="24"/>
          <w:szCs w:val="24"/>
        </w:rPr>
        <w:t>Rudski</w:t>
      </w:r>
      <w:r w:rsidR="008F6A21" w:rsidRPr="00B84406">
        <w:rPr>
          <w:rFonts w:ascii="Times New Roman" w:hAnsi="Times New Roman" w:cs="Times New Roman"/>
          <w:sz w:val="24"/>
          <w:szCs w:val="24"/>
        </w:rPr>
        <w:t xml:space="preserve"> и чисте заједнице храста лужњака</w:t>
      </w:r>
      <w:r w:rsidR="008F6A21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End w:id="2"/>
      <w:r w:rsidR="008F6A21" w:rsidRPr="00B84406">
        <w:rPr>
          <w:rFonts w:ascii="Times New Roman" w:hAnsi="Times New Roman" w:cs="Times New Roman"/>
          <w:sz w:val="24"/>
          <w:szCs w:val="24"/>
        </w:rPr>
        <w:t>која је на територији Републике Србије од приоритета за заштиту</w:t>
      </w:r>
      <w:r w:rsidR="008F6A21" w:rsidRPr="00B84406">
        <w:rPr>
          <w:rFonts w:ascii="Times New Roman" w:hAnsi="Times New Roman" w:cs="Times New Roman"/>
          <w:sz w:val="24"/>
          <w:szCs w:val="24"/>
          <w:lang w:val="sr-Cyrl-RS"/>
        </w:rPr>
        <w:t>. Н</w:t>
      </w:r>
      <w:r w:rsidR="008F6A21" w:rsidRPr="00B84406">
        <w:rPr>
          <w:rFonts w:ascii="Times New Roman" w:hAnsi="Times New Roman" w:cs="Times New Roman"/>
          <w:sz w:val="24"/>
          <w:szCs w:val="24"/>
        </w:rPr>
        <w:t>а подручју Шалинчаког луга задржало се само 168 великих стабала храста лужњака (</w:t>
      </w:r>
      <w:r w:rsidR="008F6A21" w:rsidRPr="00B84406">
        <w:rPr>
          <w:rFonts w:ascii="Times New Roman" w:hAnsi="Times New Roman" w:cs="Times New Roman"/>
          <w:i/>
          <w:iCs/>
          <w:sz w:val="24"/>
          <w:szCs w:val="24"/>
        </w:rPr>
        <w:t xml:space="preserve">Quercus robur </w:t>
      </w:r>
      <w:r w:rsidR="008F6A21" w:rsidRPr="00D15AD0">
        <w:rPr>
          <w:rFonts w:ascii="Times New Roman" w:hAnsi="Times New Roman" w:cs="Times New Roman"/>
          <w:i/>
          <w:sz w:val="24"/>
          <w:szCs w:val="24"/>
        </w:rPr>
        <w:t>L</w:t>
      </w:r>
      <w:r w:rsidR="008F6A21" w:rsidRPr="00B84406">
        <w:rPr>
          <w:rFonts w:ascii="Times New Roman" w:hAnsi="Times New Roman" w:cs="Times New Roman"/>
          <w:sz w:val="24"/>
          <w:szCs w:val="24"/>
        </w:rPr>
        <w:t xml:space="preserve">.; </w:t>
      </w:r>
      <w:r w:rsidR="008F6A21" w:rsidRPr="00D15AD0">
        <w:rPr>
          <w:rFonts w:ascii="Times New Roman" w:hAnsi="Times New Roman" w:cs="Times New Roman"/>
          <w:i/>
          <w:sz w:val="24"/>
          <w:szCs w:val="24"/>
        </w:rPr>
        <w:t>Syn.</w:t>
      </w:r>
      <w:r w:rsidR="008F6A21" w:rsidRPr="00B84406">
        <w:rPr>
          <w:rFonts w:ascii="Times New Roman" w:hAnsi="Times New Roman" w:cs="Times New Roman"/>
          <w:sz w:val="24"/>
          <w:szCs w:val="24"/>
        </w:rPr>
        <w:t xml:space="preserve"> </w:t>
      </w:r>
      <w:r w:rsidR="008F6A21" w:rsidRPr="00B84406">
        <w:rPr>
          <w:rFonts w:ascii="Times New Roman" w:hAnsi="Times New Roman" w:cs="Times New Roman"/>
          <w:i/>
          <w:iCs/>
          <w:sz w:val="24"/>
          <w:szCs w:val="24"/>
        </w:rPr>
        <w:t xml:space="preserve">Q. pedunculata </w:t>
      </w:r>
      <w:r w:rsidR="008F6A21" w:rsidRPr="00D15AD0">
        <w:rPr>
          <w:rFonts w:ascii="Times New Roman" w:hAnsi="Times New Roman" w:cs="Times New Roman"/>
          <w:i/>
          <w:sz w:val="24"/>
          <w:szCs w:val="24"/>
        </w:rPr>
        <w:t>Ehrh.</w:t>
      </w:r>
      <w:r w:rsidR="008F6A21" w:rsidRPr="00B84406">
        <w:rPr>
          <w:rFonts w:ascii="Times New Roman" w:hAnsi="Times New Roman" w:cs="Times New Roman"/>
          <w:sz w:val="24"/>
          <w:szCs w:val="24"/>
        </w:rPr>
        <w:t>), старих око 200 година.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6A21" w:rsidRPr="00B84406">
        <w:rPr>
          <w:rFonts w:ascii="Times New Roman" w:hAnsi="Times New Roman" w:cs="Times New Roman"/>
          <w:sz w:val="24"/>
          <w:szCs w:val="24"/>
        </w:rPr>
        <w:t xml:space="preserve"> Сачувано је и само неколико одраслих примерака пољског јасена (</w:t>
      </w:r>
      <w:r w:rsidR="008F6A21" w:rsidRPr="00B84406">
        <w:rPr>
          <w:rFonts w:ascii="Times New Roman" w:hAnsi="Times New Roman" w:cs="Times New Roman"/>
          <w:i/>
          <w:iCs/>
          <w:sz w:val="24"/>
          <w:szCs w:val="24"/>
        </w:rPr>
        <w:t>Fraxinus angustifolius</w:t>
      </w:r>
      <w:r w:rsidR="008F6A21" w:rsidRPr="00B84406">
        <w:rPr>
          <w:rFonts w:ascii="Times New Roman" w:hAnsi="Times New Roman" w:cs="Times New Roman"/>
          <w:sz w:val="24"/>
          <w:szCs w:val="24"/>
        </w:rPr>
        <w:t>), коедификатора овог типа шуме.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7C7E6C" w:rsidRPr="00B84406">
        <w:rPr>
          <w:rFonts w:ascii="Times New Roman" w:hAnsi="Times New Roman" w:cs="Times New Roman"/>
          <w:sz w:val="24"/>
          <w:szCs w:val="24"/>
        </w:rPr>
        <w:t>а подручју Споменика природе „Шалиначки луг”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7E6C" w:rsidRPr="00B84406">
        <w:rPr>
          <w:rFonts w:ascii="Times New Roman" w:hAnsi="Times New Roman" w:cs="Times New Roman"/>
          <w:sz w:val="24"/>
          <w:szCs w:val="24"/>
        </w:rPr>
        <w:t>евидентиране су и поједине врсте флоре и фауне, на националном и међународном нивоу, а то су: сова кукувија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Tyto alba</w:t>
      </w:r>
      <w:r w:rsidR="007C7E6C" w:rsidRPr="00B84406">
        <w:rPr>
          <w:rFonts w:ascii="Times New Roman" w:hAnsi="Times New Roman" w:cs="Times New Roman"/>
          <w:sz w:val="24"/>
          <w:szCs w:val="24"/>
        </w:rPr>
        <w:t>), мали мишоуки вечерњак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Myotis blythii</w:t>
      </w:r>
      <w:r w:rsidR="007C7E6C" w:rsidRPr="00B84406">
        <w:rPr>
          <w:rFonts w:ascii="Times New Roman" w:hAnsi="Times New Roman" w:cs="Times New Roman"/>
          <w:sz w:val="24"/>
          <w:szCs w:val="24"/>
        </w:rPr>
        <w:t>), дугоухи вечерњак (</w:t>
      </w:r>
      <w:r w:rsidR="007C7E6C" w:rsidRPr="00B30D92">
        <w:rPr>
          <w:rFonts w:ascii="Times New Roman" w:hAnsi="Times New Roman" w:cs="Times New Roman"/>
          <w:i/>
          <w:sz w:val="24"/>
          <w:szCs w:val="24"/>
        </w:rPr>
        <w:t>Myotis bechsteinii</w:t>
      </w:r>
      <w:r w:rsidR="007C7E6C" w:rsidRPr="00B84406">
        <w:rPr>
          <w:rFonts w:ascii="Times New Roman" w:hAnsi="Times New Roman" w:cs="Times New Roman"/>
          <w:sz w:val="24"/>
          <w:szCs w:val="24"/>
        </w:rPr>
        <w:t>), сеоски детлић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Dendrocopos syriacus</w:t>
      </w:r>
      <w:r w:rsidR="007C7E6C" w:rsidRPr="00B84406">
        <w:rPr>
          <w:rFonts w:ascii="Times New Roman" w:hAnsi="Times New Roman" w:cs="Times New Roman"/>
          <w:sz w:val="24"/>
          <w:szCs w:val="24"/>
        </w:rPr>
        <w:t>), руси сврачак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Lanius collurio</w:t>
      </w:r>
      <w:r w:rsidR="007C7E6C" w:rsidRPr="00B84406">
        <w:rPr>
          <w:rFonts w:ascii="Times New Roman" w:hAnsi="Times New Roman" w:cs="Times New Roman"/>
          <w:sz w:val="24"/>
          <w:szCs w:val="24"/>
        </w:rPr>
        <w:t>), грлица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Streptopelia turtur</w:t>
      </w:r>
      <w:r w:rsidR="007C7E6C" w:rsidRPr="00B84406">
        <w:rPr>
          <w:rFonts w:ascii="Times New Roman" w:hAnsi="Times New Roman" w:cs="Times New Roman"/>
          <w:sz w:val="24"/>
          <w:szCs w:val="24"/>
        </w:rPr>
        <w:t>)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C7E6C" w:rsidRPr="00B84406">
        <w:rPr>
          <w:rFonts w:ascii="Times New Roman" w:hAnsi="Times New Roman" w:cs="Times New Roman"/>
          <w:sz w:val="24"/>
          <w:szCs w:val="24"/>
        </w:rPr>
        <w:t>ускршњи лептир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Zerynthia polyxena</w:t>
      </w:r>
      <w:r w:rsidR="007C7E6C" w:rsidRPr="00B84406">
        <w:rPr>
          <w:rFonts w:ascii="Times New Roman" w:hAnsi="Times New Roman" w:cs="Times New Roman"/>
          <w:sz w:val="24"/>
          <w:szCs w:val="24"/>
        </w:rPr>
        <w:t>), храстова стрижибуба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Cerambyx (Cerambyx) cerdo</w:t>
      </w:r>
      <w:r w:rsidR="007C7E6C" w:rsidRPr="00B84406">
        <w:rPr>
          <w:rFonts w:ascii="Times New Roman" w:hAnsi="Times New Roman" w:cs="Times New Roman"/>
          <w:sz w:val="24"/>
          <w:szCs w:val="24"/>
        </w:rPr>
        <w:t>), бели слез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Althaea officinalis</w:t>
      </w:r>
      <w:r w:rsidR="007C7E6C" w:rsidRPr="00B84406">
        <w:rPr>
          <w:rFonts w:ascii="Times New Roman" w:hAnsi="Times New Roman" w:cs="Times New Roman"/>
          <w:sz w:val="24"/>
          <w:szCs w:val="24"/>
        </w:rPr>
        <w:t>), хајдучица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Achillea millefolium</w:t>
      </w:r>
      <w:r w:rsidR="007C7E6C" w:rsidRPr="00B84406">
        <w:rPr>
          <w:rFonts w:ascii="Times New Roman" w:hAnsi="Times New Roman" w:cs="Times New Roman"/>
          <w:sz w:val="24"/>
          <w:szCs w:val="24"/>
        </w:rPr>
        <w:t>) и друге.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7E6C" w:rsidRPr="00B84406">
        <w:rPr>
          <w:rFonts w:ascii="Times New Roman" w:hAnsi="Times New Roman" w:cs="Times New Roman"/>
          <w:sz w:val="24"/>
          <w:szCs w:val="24"/>
        </w:rPr>
        <w:t xml:space="preserve"> </w:t>
      </w:r>
      <w:r w:rsidR="007C7E6C" w:rsidRPr="00B84406">
        <w:rPr>
          <w:rFonts w:ascii="Times New Roman" w:hAnsi="Times New Roman" w:cs="Times New Roman"/>
          <w:sz w:val="24"/>
          <w:szCs w:val="24"/>
          <w:lang w:val="sr-Cyrl-RS"/>
        </w:rPr>
        <w:t>Такође,</w:t>
      </w:r>
      <w:r w:rsidR="007C7E6C" w:rsidRPr="00B84406">
        <w:rPr>
          <w:rFonts w:ascii="Times New Roman" w:hAnsi="Times New Roman" w:cs="Times New Roman"/>
          <w:sz w:val="24"/>
          <w:szCs w:val="24"/>
        </w:rPr>
        <w:t xml:space="preserve"> забележено је присуство 37 врста птица, а највећи куриозитет су сове кукувије (</w:t>
      </w:r>
      <w:r w:rsidR="007C7E6C" w:rsidRPr="00B84406">
        <w:rPr>
          <w:rFonts w:ascii="Times New Roman" w:hAnsi="Times New Roman" w:cs="Times New Roman"/>
          <w:i/>
          <w:iCs/>
          <w:sz w:val="24"/>
          <w:szCs w:val="24"/>
        </w:rPr>
        <w:t>Tyto alba</w:t>
      </w:r>
      <w:r w:rsidR="007C7E6C" w:rsidRPr="00B84406">
        <w:rPr>
          <w:rFonts w:ascii="Times New Roman" w:hAnsi="Times New Roman" w:cs="Times New Roman"/>
          <w:sz w:val="24"/>
          <w:szCs w:val="24"/>
        </w:rPr>
        <w:t xml:space="preserve">), које се примарно гнезде у дупљама старих стабала, што је јединствена појава у Србији. </w:t>
      </w:r>
    </w:p>
    <w:p w14:paraId="1C93C014" w14:textId="77777777" w:rsidR="008F6A21" w:rsidRPr="00B84406" w:rsidRDefault="008F6A21" w:rsidP="00026734">
      <w:pPr>
        <w:autoSpaceDE w:val="0"/>
        <w:autoSpaceDN w:val="0"/>
        <w:adjustRightInd w:val="0"/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9CFCC4" w14:textId="77777777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3.</w:t>
      </w:r>
    </w:p>
    <w:p w14:paraId="5C99E774" w14:textId="17EC6F30" w:rsidR="00302E27" w:rsidRPr="00B84406" w:rsidRDefault="00264F85" w:rsidP="00026734">
      <w:pPr>
        <w:autoSpaceDE w:val="0"/>
        <w:autoSpaceDN w:val="0"/>
        <w:adjustRightInd w:val="0"/>
        <w:spacing w:after="0" w:line="240" w:lineRule="auto"/>
        <w:ind w:right="-153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>            Споменик природе „</w:t>
      </w:r>
      <w:r w:rsidR="007C7E6C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 налази се на територији </w:t>
      </w:r>
      <w:r w:rsidR="007C7E6C" w:rsidRPr="00B84406">
        <w:rPr>
          <w:rFonts w:ascii="Times New Roman" w:eastAsia="TimesNewRomanPSMT" w:hAnsi="Times New Roman" w:cs="Times New Roman"/>
          <w:sz w:val="24"/>
          <w:szCs w:val="24"/>
        </w:rPr>
        <w:t>града</w:t>
      </w:r>
      <w:r w:rsidR="007C7E6C" w:rsidRPr="00B84406">
        <w:rPr>
          <w:rFonts w:eastAsia="TimesNewRomanPSMT"/>
          <w:lang w:val="sr-Cyrl-RS"/>
        </w:rPr>
        <w:t xml:space="preserve"> </w:t>
      </w:r>
      <w:r w:rsidR="007C7E6C" w:rsidRPr="00B84406">
        <w:rPr>
          <w:rFonts w:ascii="Times New Roman" w:eastAsia="TimesNewRomanPSMT" w:hAnsi="Times New Roman" w:cs="Times New Roman"/>
          <w:sz w:val="24"/>
          <w:szCs w:val="24"/>
        </w:rPr>
        <w:t>Смедерева</w:t>
      </w:r>
      <w:r w:rsidRPr="00B84406">
        <w:rPr>
          <w:rFonts w:ascii="Times New Roman" w:hAnsi="Times New Roman" w:cs="Times New Roman"/>
          <w:sz w:val="24"/>
          <w:szCs w:val="24"/>
        </w:rPr>
        <w:t xml:space="preserve">, на подручја </w:t>
      </w:r>
      <w:r w:rsidR="007C7508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катастарске општине 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</w:rPr>
        <w:t>Шалинац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</w:t>
      </w:r>
      <w:r w:rsidRPr="00B84406">
        <w:rPr>
          <w:rFonts w:ascii="Times New Roman" w:hAnsi="Times New Roman" w:cs="Times New Roman"/>
          <w:sz w:val="24"/>
          <w:szCs w:val="24"/>
        </w:rPr>
        <w:t xml:space="preserve"> обухва</w:t>
      </w:r>
      <w:r w:rsidR="008144FE" w:rsidRPr="00B84406">
        <w:rPr>
          <w:rFonts w:ascii="Times New Roman" w:hAnsi="Times New Roman" w:cs="Times New Roman"/>
          <w:sz w:val="24"/>
          <w:szCs w:val="24"/>
          <w:lang w:val="sr-Cyrl-RS"/>
        </w:rPr>
        <w:t>та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кат. парц. бр. 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</w:rPr>
        <w:t>63/7 (део), 63/30 (део), 63/31, 63/33 (део), 639/1 (део), 639/40, 639/41, 639/45, 639/46 и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</w:rPr>
        <w:t>639/47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</w:rPr>
        <w:t>(део)</w:t>
      </w:r>
      <w:r w:rsidR="008144FE" w:rsidRPr="00B84406">
        <w:rPr>
          <w:rFonts w:ascii="Times New Roman" w:eastAsia="TimesNewRomanPSMT" w:hAnsi="Times New Roman" w:cs="Times New Roman"/>
          <w:sz w:val="24"/>
          <w:szCs w:val="24"/>
          <w:lang w:val="sr-Cyrl-RS"/>
        </w:rPr>
        <w:t>.</w:t>
      </w:r>
    </w:p>
    <w:p w14:paraId="099FCADB" w14:textId="6639F601" w:rsidR="0041071E" w:rsidRDefault="00264F85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>Укупна површина заштићеног подручја Споменика природе „</w:t>
      </w:r>
      <w:r w:rsidR="006F56D7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 је </w:t>
      </w:r>
      <w:r w:rsidR="006F56D7" w:rsidRPr="00B84406">
        <w:rPr>
          <w:rFonts w:ascii="Times New Roman" w:hAnsi="Times New Roman" w:cs="Times New Roman"/>
          <w:sz w:val="23"/>
          <w:szCs w:val="23"/>
        </w:rPr>
        <w:t>19ha 08a 40m</w:t>
      </w:r>
      <w:r w:rsidR="006F56D7" w:rsidRPr="00B844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1071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1071E">
        <w:rPr>
          <w:rFonts w:ascii="Times New Roman" w:hAnsi="Times New Roman" w:cs="Times New Roman"/>
          <w:sz w:val="24"/>
          <w:szCs w:val="24"/>
        </w:rPr>
        <w:t xml:space="preserve"> </w:t>
      </w:r>
      <w:r w:rsidR="0041071E">
        <w:rPr>
          <w:rFonts w:ascii="Times New Roman" w:hAnsi="Times New Roman" w:cs="Times New Roman"/>
          <w:sz w:val="24"/>
          <w:szCs w:val="24"/>
          <w:lang w:val="sr-Cyrl-RS"/>
        </w:rPr>
        <w:t>у држав</w:t>
      </w:r>
      <w:r w:rsidR="00854D9B">
        <w:rPr>
          <w:rFonts w:ascii="Times New Roman" w:hAnsi="Times New Roman" w:cs="Times New Roman"/>
          <w:sz w:val="24"/>
          <w:szCs w:val="24"/>
          <w:lang w:val="sr-Cyrl-RS"/>
        </w:rPr>
        <w:t>ној својини, осим кат. парц. број</w:t>
      </w:r>
      <w:r w:rsidR="0041071E">
        <w:rPr>
          <w:rFonts w:ascii="Times New Roman" w:hAnsi="Times New Roman" w:cs="Times New Roman"/>
          <w:sz w:val="24"/>
          <w:szCs w:val="24"/>
          <w:lang w:val="sr-Cyrl-RS"/>
        </w:rPr>
        <w:t xml:space="preserve"> 63/30</w:t>
      </w:r>
      <w:r w:rsidR="00B30D9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1071E">
        <w:rPr>
          <w:rFonts w:ascii="Times New Roman" w:hAnsi="Times New Roman" w:cs="Times New Roman"/>
          <w:sz w:val="24"/>
          <w:szCs w:val="24"/>
          <w:lang w:val="sr-Cyrl-RS"/>
        </w:rPr>
        <w:t xml:space="preserve"> у јавној својини.</w:t>
      </w:r>
    </w:p>
    <w:p w14:paraId="108B5D5B" w14:textId="2F8AE3FE" w:rsidR="00302E27" w:rsidRPr="00B84406" w:rsidRDefault="00264F85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Опис границе заштићеног подручја </w:t>
      </w:r>
      <w:bookmarkStart w:id="3" w:name="_Hlk204640724"/>
      <w:r w:rsidRPr="00B84406">
        <w:rPr>
          <w:rFonts w:ascii="Times New Roman" w:hAnsi="Times New Roman" w:cs="Times New Roman"/>
          <w:sz w:val="24"/>
          <w:szCs w:val="24"/>
        </w:rPr>
        <w:t>Споменика природе „</w:t>
      </w:r>
      <w:r w:rsidR="006F56D7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B84406">
        <w:rPr>
          <w:rFonts w:ascii="Times New Roman" w:hAnsi="Times New Roman" w:cs="Times New Roman"/>
          <w:sz w:val="24"/>
          <w:szCs w:val="24"/>
        </w:rPr>
        <w:t xml:space="preserve">са графичким приказом на копији катастарског плана </w:t>
      </w:r>
      <w:r w:rsidR="00EE1967">
        <w:rPr>
          <w:rFonts w:ascii="Times New Roman" w:hAnsi="Times New Roman" w:cs="Times New Roman"/>
          <w:sz w:val="24"/>
          <w:szCs w:val="24"/>
          <w:lang w:val="sr-Cyrl-RS"/>
        </w:rPr>
        <w:t xml:space="preserve">дат је у Прилогу, који је </w:t>
      </w:r>
      <w:r w:rsidR="00EE1967">
        <w:rPr>
          <w:rFonts w:ascii="Times New Roman" w:hAnsi="Times New Roman" w:cs="Times New Roman"/>
          <w:sz w:val="24"/>
          <w:szCs w:val="24"/>
        </w:rPr>
        <w:t xml:space="preserve">одштампан </w:t>
      </w:r>
      <w:r w:rsidRPr="00B84406">
        <w:rPr>
          <w:rFonts w:ascii="Times New Roman" w:hAnsi="Times New Roman" w:cs="Times New Roman"/>
          <w:sz w:val="24"/>
          <w:szCs w:val="24"/>
        </w:rPr>
        <w:t>уз ову уредбу и чини њен саставни део.</w:t>
      </w:r>
    </w:p>
    <w:p w14:paraId="6000B8DC" w14:textId="77777777" w:rsidR="001C26A7" w:rsidRDefault="001C26A7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</w:p>
    <w:p w14:paraId="4D89320B" w14:textId="2C5F5305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lastRenderedPageBreak/>
        <w:t>Члан 4.</w:t>
      </w:r>
    </w:p>
    <w:p w14:paraId="0824A51D" w14:textId="3042B0EC" w:rsidR="00150481" w:rsidRPr="00B84406" w:rsidRDefault="00150481" w:rsidP="00026734">
      <w:pPr>
        <w:pStyle w:val="Default"/>
        <w:ind w:right="-153" w:firstLine="810"/>
        <w:jc w:val="both"/>
        <w:rPr>
          <w:color w:val="auto"/>
          <w:lang w:val="sr-Cyrl-RS"/>
        </w:rPr>
      </w:pPr>
      <w:r w:rsidRPr="00B84406">
        <w:rPr>
          <w:color w:val="auto"/>
        </w:rPr>
        <w:t xml:space="preserve">На подручју </w:t>
      </w:r>
      <w:r w:rsidR="002118CA" w:rsidRPr="00B84406">
        <w:rPr>
          <w:color w:val="auto"/>
        </w:rPr>
        <w:t>Споменика природе „</w:t>
      </w:r>
      <w:r w:rsidR="002118CA" w:rsidRPr="00B84406">
        <w:rPr>
          <w:rFonts w:eastAsia="TimesNewRomanPSMT"/>
          <w:color w:val="auto"/>
        </w:rPr>
        <w:t>Шалиначки луг</w:t>
      </w:r>
      <w:r w:rsidR="002118CA" w:rsidRPr="00B84406">
        <w:rPr>
          <w:color w:val="auto"/>
        </w:rPr>
        <w:t>”</w:t>
      </w:r>
      <w:r w:rsidRPr="00B84406">
        <w:rPr>
          <w:color w:val="auto"/>
        </w:rPr>
        <w:t xml:space="preserve">, утврђују се режими заштите II и III степена, и то режим заштите II степена износи </w:t>
      </w:r>
      <w:r w:rsidR="002118CA" w:rsidRPr="00B84406">
        <w:rPr>
          <w:color w:val="auto"/>
        </w:rPr>
        <w:t>15 ha 61 a 42 m</w:t>
      </w:r>
      <w:r w:rsidR="002118CA" w:rsidRPr="00B84406">
        <w:rPr>
          <w:color w:val="auto"/>
          <w:vertAlign w:val="superscript"/>
        </w:rPr>
        <w:t>2</w:t>
      </w:r>
      <w:r w:rsidR="002118CA" w:rsidRPr="00B84406">
        <w:rPr>
          <w:color w:val="auto"/>
        </w:rPr>
        <w:t xml:space="preserve"> (81,82%)</w:t>
      </w:r>
      <w:r w:rsidRPr="00B84406">
        <w:rPr>
          <w:color w:val="auto"/>
        </w:rPr>
        <w:t xml:space="preserve">, а режим заштите III степена </w:t>
      </w:r>
      <w:r w:rsidR="002118CA" w:rsidRPr="00B84406">
        <w:rPr>
          <w:color w:val="auto"/>
        </w:rPr>
        <w:t>3ha 46a 98m</w:t>
      </w:r>
      <w:r w:rsidR="002118CA" w:rsidRPr="00B84406">
        <w:rPr>
          <w:color w:val="auto"/>
          <w:vertAlign w:val="superscript"/>
        </w:rPr>
        <w:t>2</w:t>
      </w:r>
      <w:r w:rsidR="002118CA" w:rsidRPr="00B84406">
        <w:rPr>
          <w:color w:val="auto"/>
        </w:rPr>
        <w:t xml:space="preserve"> (18,18%).</w:t>
      </w:r>
    </w:p>
    <w:p w14:paraId="1F55EE8F" w14:textId="77777777" w:rsidR="00F33454" w:rsidRPr="00B84406" w:rsidRDefault="00F33454" w:rsidP="00026734">
      <w:pPr>
        <w:pStyle w:val="Default"/>
        <w:ind w:right="-153" w:firstLine="810"/>
        <w:jc w:val="both"/>
        <w:rPr>
          <w:color w:val="auto"/>
          <w:lang w:val="sr-Cyrl-RS"/>
        </w:rPr>
      </w:pPr>
    </w:p>
    <w:p w14:paraId="00DF0E2C" w14:textId="77777777" w:rsidR="00150481" w:rsidRPr="00B84406" w:rsidRDefault="00150481" w:rsidP="00026734">
      <w:pPr>
        <w:pStyle w:val="clan"/>
        <w:shd w:val="clear" w:color="auto" w:fill="FFFFFF"/>
        <w:spacing w:before="0" w:beforeAutospacing="0" w:after="0" w:afterAutospacing="0"/>
        <w:ind w:right="-153"/>
        <w:jc w:val="center"/>
      </w:pPr>
      <w:r w:rsidRPr="00B84406">
        <w:t>Члан 5.</w:t>
      </w:r>
    </w:p>
    <w:p w14:paraId="082F7026" w14:textId="5B3AB586" w:rsidR="00150481" w:rsidRPr="00B84406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r w:rsidRPr="00B84406">
        <w:t xml:space="preserve">На подручју </w:t>
      </w:r>
      <w:r w:rsidR="002118CA" w:rsidRPr="00B84406">
        <w:t>Споменика природе „</w:t>
      </w:r>
      <w:r w:rsidR="002118CA" w:rsidRPr="00B84406">
        <w:rPr>
          <w:rFonts w:eastAsia="TimesNewRomanPSMT"/>
        </w:rPr>
        <w:t>Шалиначки луг</w:t>
      </w:r>
      <w:r w:rsidR="002118CA" w:rsidRPr="00B84406">
        <w:t>”,</w:t>
      </w:r>
      <w:r w:rsidRPr="00B84406">
        <w:t xml:space="preserve">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1EEE2432" w14:textId="77777777" w:rsidR="00150481" w:rsidRPr="00B84406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r w:rsidRPr="00B84406">
        <w:t>Осим забране радова и активности, које су као такве утврђене чланом 35. Закона о заштити природе, на површинама на којима је утврђен режим заштите III степена, забрањују се и:</w:t>
      </w:r>
    </w:p>
    <w:p w14:paraId="1E77D258" w14:textId="2FACC708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изградња индустријских, привредних, хидротехничких и других објекта, укључујући стамбене</w:t>
      </w:r>
      <w:r w:rsidR="009F29DE" w:rsidRPr="00B84406">
        <w:rPr>
          <w:color w:val="auto"/>
          <w:lang w:val="sr-Cyrl-RS"/>
        </w:rPr>
        <w:t>,</w:t>
      </w:r>
      <w:r w:rsidRPr="00B84406">
        <w:rPr>
          <w:color w:val="auto"/>
        </w:rPr>
        <w:t xml:space="preserve"> викенд </w:t>
      </w:r>
      <w:r w:rsidR="009F29DE" w:rsidRPr="00B84406">
        <w:rPr>
          <w:color w:val="auto"/>
          <w:lang w:val="sr-Cyrl-RS"/>
        </w:rPr>
        <w:t xml:space="preserve">и </w:t>
      </w:r>
      <w:r w:rsidR="009F29DE" w:rsidRPr="00B84406">
        <w:rPr>
          <w:color w:val="auto"/>
        </w:rPr>
        <w:t>објект</w:t>
      </w:r>
      <w:r w:rsidR="009F29DE" w:rsidRPr="00B84406">
        <w:rPr>
          <w:color w:val="auto"/>
          <w:lang w:val="sr-Cyrl-RS"/>
        </w:rPr>
        <w:t>е</w:t>
      </w:r>
      <w:r w:rsidR="009F29DE" w:rsidRPr="00B84406">
        <w:rPr>
          <w:color w:val="auto"/>
        </w:rPr>
        <w:t xml:space="preserve"> за конвенционално гајење домаћих животиња и дивљачи</w:t>
      </w:r>
      <w:r w:rsidRPr="00B84406">
        <w:rPr>
          <w:color w:val="auto"/>
        </w:rPr>
        <w:t xml:space="preserve">; </w:t>
      </w:r>
    </w:p>
    <w:p w14:paraId="63870712" w14:textId="762A90C6" w:rsidR="00AC391F" w:rsidRPr="00B84406" w:rsidRDefault="00AC391F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изградња нових саобраћајница и постављање електричних водова;</w:t>
      </w:r>
    </w:p>
    <w:p w14:paraId="0BDF197F" w14:textId="77777777" w:rsidR="00AC391F" w:rsidRPr="00B84406" w:rsidRDefault="00AC391F" w:rsidP="00026734">
      <w:pPr>
        <w:pStyle w:val="Default"/>
        <w:numPr>
          <w:ilvl w:val="0"/>
          <w:numId w:val="5"/>
        </w:numPr>
        <w:tabs>
          <w:tab w:val="left" w:pos="720"/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извођење геолошких истраживања</w:t>
      </w:r>
      <w:r w:rsidRPr="00B84406">
        <w:rPr>
          <w:color w:val="auto"/>
          <w:lang w:val="sr-Cyrl-RS"/>
        </w:rPr>
        <w:t>,</w:t>
      </w:r>
      <w:r w:rsidRPr="00B84406">
        <w:rPr>
          <w:color w:val="auto"/>
        </w:rPr>
        <w:t xml:space="preserve"> експлоатација минералних сировина</w:t>
      </w:r>
      <w:r w:rsidRPr="00B84406">
        <w:rPr>
          <w:color w:val="auto"/>
          <w:lang w:val="sr-Cyrl-RS"/>
        </w:rPr>
        <w:t xml:space="preserve">, </w:t>
      </w:r>
      <w:r w:rsidRPr="00B84406">
        <w:rPr>
          <w:color w:val="auto"/>
        </w:rPr>
        <w:t xml:space="preserve">отварање позајмишта </w:t>
      </w:r>
      <w:r w:rsidRPr="00B84406">
        <w:rPr>
          <w:color w:val="auto"/>
          <w:lang w:val="sr-Cyrl-RS"/>
        </w:rPr>
        <w:t xml:space="preserve">као </w:t>
      </w:r>
      <w:r w:rsidRPr="00B84406">
        <w:rPr>
          <w:color w:val="auto"/>
        </w:rPr>
        <w:t xml:space="preserve">и обављање осталих радова и активности које нису у складу са принципима одрживог коришћења природних ресурса; </w:t>
      </w:r>
    </w:p>
    <w:p w14:paraId="53CF6567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изградња хидрогеолошких објеката (бунара и пумпи) за водоснабдевање; </w:t>
      </w:r>
    </w:p>
    <w:p w14:paraId="5BC30D9A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коришћење и претварање постојећих хидрогеолошких објеката као реципијената отпадних и фекалних вода; </w:t>
      </w:r>
    </w:p>
    <w:p w14:paraId="33A6D9DA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засипање мртваје (канала који опасује природно добро), као и одводњавање, дренирање вода које природно теку мртвајом; </w:t>
      </w:r>
    </w:p>
    <w:p w14:paraId="14FD5815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упуштање отпадних и фекалних вода у мртвају, ободни канал; </w:t>
      </w:r>
    </w:p>
    <w:p w14:paraId="64B50500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коришћење вештачког ђубрива на пољопривредном земљишту које се граничи са природним добром; </w:t>
      </w:r>
    </w:p>
    <w:p w14:paraId="4F7485F6" w14:textId="3DE7D935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промена и успостављање режима подземних и површинских вода без претходно издатих услова </w:t>
      </w:r>
      <w:r w:rsidR="00306FBF" w:rsidRPr="00B84406">
        <w:rPr>
          <w:color w:val="auto"/>
          <w:lang w:val="sr-Cyrl-RS"/>
        </w:rPr>
        <w:t>министарства</w:t>
      </w:r>
      <w:r w:rsidR="0079134C">
        <w:rPr>
          <w:color w:val="auto"/>
          <w:lang w:val="sr-Cyrl-RS"/>
        </w:rPr>
        <w:t xml:space="preserve"> надлежног за послове заштите животне средине </w:t>
      </w:r>
      <w:r w:rsidR="00BB7208">
        <w:rPr>
          <w:color w:val="auto"/>
        </w:rPr>
        <w:t>(</w:t>
      </w:r>
      <w:r w:rsidR="0079134C">
        <w:rPr>
          <w:color w:val="auto"/>
          <w:lang w:val="sr-Cyrl-RS"/>
        </w:rPr>
        <w:t>у даљем тексту</w:t>
      </w:r>
      <w:r w:rsidR="0079134C">
        <w:rPr>
          <w:color w:val="auto"/>
        </w:rPr>
        <w:t>:</w:t>
      </w:r>
      <w:r w:rsidR="00BB7208">
        <w:rPr>
          <w:color w:val="auto"/>
          <w:lang w:val="sr-Cyrl-RS"/>
        </w:rPr>
        <w:t xml:space="preserve"> Министарство</w:t>
      </w:r>
      <w:r w:rsidR="00BB7208">
        <w:rPr>
          <w:color w:val="auto"/>
        </w:rPr>
        <w:t>)</w:t>
      </w:r>
      <w:r w:rsidRPr="00B84406">
        <w:rPr>
          <w:color w:val="auto"/>
        </w:rPr>
        <w:t xml:space="preserve">; </w:t>
      </w:r>
    </w:p>
    <w:p w14:paraId="54A96C7E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промена намене површина, која није у складу са концептом коришћења простора и важећим планским актима; </w:t>
      </w:r>
    </w:p>
    <w:p w14:paraId="5D13271C" w14:textId="192800B0" w:rsidR="004E2053" w:rsidRPr="00B84406" w:rsidRDefault="009F29DE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привремено и трајно одлагање свих врста отпадних материја</w:t>
      </w:r>
      <w:r w:rsidR="00AC391F" w:rsidRPr="00B84406">
        <w:rPr>
          <w:color w:val="auto"/>
        </w:rPr>
        <w:t xml:space="preserve"> </w:t>
      </w:r>
      <w:r w:rsidR="00AC391F" w:rsidRPr="00B84406">
        <w:rPr>
          <w:color w:val="auto"/>
          <w:lang w:val="sr-Cyrl-RS"/>
        </w:rPr>
        <w:t>као и</w:t>
      </w:r>
      <w:r w:rsidRPr="00B84406">
        <w:rPr>
          <w:color w:val="auto"/>
        </w:rPr>
        <w:t xml:space="preserve"> </w:t>
      </w:r>
      <w:r w:rsidR="00AC391F" w:rsidRPr="00B84406">
        <w:rPr>
          <w:color w:val="auto"/>
        </w:rPr>
        <w:t xml:space="preserve">предмета и помоћних алатки </w:t>
      </w:r>
      <w:r w:rsidR="002118CA" w:rsidRPr="00B84406">
        <w:rPr>
          <w:color w:val="auto"/>
        </w:rPr>
        <w:t xml:space="preserve">на заштићеној површини; </w:t>
      </w:r>
    </w:p>
    <w:p w14:paraId="5B4EA611" w14:textId="77777777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вршење земљаних, грађевинских, шумарских и других радова којима се могу нарушити естетске и амбијенталне вредности заштићеног простора, погоршати његове карактеристике и примарне вредности или угрозити биодиверзитет; </w:t>
      </w:r>
    </w:p>
    <w:p w14:paraId="6A33251E" w14:textId="3F04D081" w:rsidR="004E2053" w:rsidRPr="00B84406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постављање (укуцавање) табли и других обавештења на деблима стабала; </w:t>
      </w:r>
    </w:p>
    <w:p w14:paraId="39B7055C" w14:textId="77777777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испуштање отпадних вода у земљиште; </w:t>
      </w:r>
    </w:p>
    <w:p w14:paraId="2A9A0378" w14:textId="14DD0E6D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изградња септичких јама пропусног типа; </w:t>
      </w:r>
    </w:p>
    <w:p w14:paraId="2C7891FC" w14:textId="77777777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коришћење, уништавање или предузимање других активности које могу довести до угрожавања станишта строго заштићених и заштићених врста флоре, фауне и гљива; </w:t>
      </w:r>
    </w:p>
    <w:p w14:paraId="52B1BCC9" w14:textId="77777777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сакупљање заштићених врста изван прописаног периода и коришћењем техничких средстава која могу оштетити или уништити јединке, односно њихова станишта; </w:t>
      </w:r>
    </w:p>
    <w:p w14:paraId="5E400CBC" w14:textId="77777777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lastRenderedPageBreak/>
        <w:t xml:space="preserve">крчење вегетације и обављање других радњи на местима и на начин који може изазвати појаву процеса ерозије и спирања земљишта; </w:t>
      </w:r>
    </w:p>
    <w:p w14:paraId="6FC88FE6" w14:textId="5EE4FE2A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уношење </w:t>
      </w:r>
      <w:r w:rsidR="00AC391F" w:rsidRPr="00B84406">
        <w:rPr>
          <w:color w:val="auto"/>
        </w:rPr>
        <w:t>инвазивних биљних и животињских врста</w:t>
      </w:r>
      <w:r w:rsidRPr="00B84406">
        <w:rPr>
          <w:color w:val="auto"/>
        </w:rPr>
        <w:t xml:space="preserve">; </w:t>
      </w:r>
    </w:p>
    <w:p w14:paraId="5924DAC7" w14:textId="77777777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чиста сеча шуме и сече које нису у складу са Основом газдовања шумама; </w:t>
      </w:r>
    </w:p>
    <w:p w14:paraId="7CCCBF95" w14:textId="21DBF331" w:rsidR="004E2053" w:rsidRPr="00B84406" w:rsidRDefault="00C82FF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паљење вегетације</w:t>
      </w:r>
      <w:r w:rsidR="004E2053" w:rsidRPr="00B84406">
        <w:rPr>
          <w:color w:val="auto"/>
        </w:rPr>
        <w:t xml:space="preserve">; </w:t>
      </w:r>
    </w:p>
    <w:p w14:paraId="60E3EE23" w14:textId="77777777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сеча, ломљење грана, кидање лишћа заштићених стабала или предузимање било које радње која би изменила њихов данашњи изглед или довела у питање биолошки опстанак; </w:t>
      </w:r>
    </w:p>
    <w:p w14:paraId="288046BA" w14:textId="2DD3CB56" w:rsidR="004E2053" w:rsidRPr="00B84406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брање, ломљење, кидање и ископавање биљних врста у природним састојинама</w:t>
      </w:r>
      <w:r w:rsidR="00C82FFA" w:rsidRPr="00B84406">
        <w:rPr>
          <w:color w:val="auto"/>
          <w:lang w:val="sr-Cyrl-RS"/>
        </w:rPr>
        <w:t>.</w:t>
      </w:r>
      <w:r w:rsidRPr="00B84406">
        <w:rPr>
          <w:color w:val="auto"/>
        </w:rPr>
        <w:t xml:space="preserve"> </w:t>
      </w:r>
    </w:p>
    <w:p w14:paraId="2FF8454E" w14:textId="77777777" w:rsidR="00150481" w:rsidRPr="00B84406" w:rsidRDefault="00150481" w:rsidP="00026734">
      <w:pPr>
        <w:pStyle w:val="basic-paragraph"/>
        <w:shd w:val="clear" w:color="auto" w:fill="FFFFFF"/>
        <w:tabs>
          <w:tab w:val="left" w:pos="1260"/>
        </w:tabs>
        <w:spacing w:before="120" w:beforeAutospacing="0" w:after="0" w:afterAutospacing="0"/>
        <w:ind w:right="-153" w:firstLine="810"/>
        <w:jc w:val="both"/>
        <w:rPr>
          <w:lang w:val="sr-Cyrl-RS"/>
        </w:rPr>
      </w:pPr>
      <w:r w:rsidRPr="00B84406">
        <w:t>Радови и активности ограничавају се на:</w:t>
      </w:r>
    </w:p>
    <w:p w14:paraId="28050CFF" w14:textId="3FB94968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биолошко-техничке радове у циљу заштите, а по </w:t>
      </w:r>
      <w:r w:rsidR="00D821EB" w:rsidRPr="00B84406">
        <w:rPr>
          <w:color w:val="auto"/>
          <w:lang w:val="sr-Cyrl-RS"/>
        </w:rPr>
        <w:t xml:space="preserve">претходно прибављеним </w:t>
      </w:r>
      <w:r w:rsidRPr="00B84406">
        <w:rPr>
          <w:color w:val="auto"/>
        </w:rPr>
        <w:t>условима заштит</w:t>
      </w:r>
      <w:r w:rsidR="00043AA2" w:rsidRPr="00B84406">
        <w:rPr>
          <w:color w:val="auto"/>
          <w:lang w:val="sr-Cyrl-RS"/>
        </w:rPr>
        <w:t>е</w:t>
      </w:r>
      <w:r w:rsidRPr="00B84406">
        <w:rPr>
          <w:color w:val="auto"/>
        </w:rPr>
        <w:t xml:space="preserve"> природе; </w:t>
      </w:r>
    </w:p>
    <w:p w14:paraId="2E43C14F" w14:textId="77777777" w:rsidR="00043AA2" w:rsidRPr="00B84406" w:rsidRDefault="00043AA2" w:rsidP="00026734">
      <w:pPr>
        <w:pStyle w:val="Default"/>
        <w:numPr>
          <w:ilvl w:val="0"/>
          <w:numId w:val="6"/>
        </w:numPr>
        <w:tabs>
          <w:tab w:val="left" w:pos="180"/>
          <w:tab w:val="left" w:pos="36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примену одговарајућих биолошких мера против фитопатолошких и ентомолошких обољења шума; </w:t>
      </w:r>
    </w:p>
    <w:p w14:paraId="031A97F2" w14:textId="019FE08A" w:rsidR="00043AA2" w:rsidRPr="00B84406" w:rsidRDefault="00043AA2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вршење стручних дендрохируршких захвата, одсецање сувих грана, затварање шупљина, премазивање свих делова пресека или места где су отпале гране и друго; </w:t>
      </w:r>
    </w:p>
    <w:p w14:paraId="00474BCB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повећање протицаја у мртваји, ободном каналу; </w:t>
      </w:r>
    </w:p>
    <w:p w14:paraId="63008896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санацију напуштених хидрогеолошких објеката (бунара и пумпи) и сенгрупа; </w:t>
      </w:r>
    </w:p>
    <w:p w14:paraId="64230FCE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постављање осматрачких објеката, пијезометара, као и опремање постојећих савременим уређајима; </w:t>
      </w:r>
    </w:p>
    <w:p w14:paraId="6D176187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успостављање хидролошке станице; </w:t>
      </w:r>
    </w:p>
    <w:p w14:paraId="665BACD9" w14:textId="41AFB13E" w:rsidR="00C82FFA" w:rsidRPr="00B84406" w:rsidRDefault="00A33A46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>
        <w:rPr>
          <w:color w:val="auto"/>
          <w:lang w:val="sr-Cyrl-RS"/>
        </w:rPr>
        <w:t>коришћење</w:t>
      </w:r>
      <w:r w:rsidR="00C82FFA" w:rsidRPr="00B84406">
        <w:rPr>
          <w:color w:val="auto"/>
        </w:rPr>
        <w:t xml:space="preserve"> шума само у циљу спровођења санитарних сеча; </w:t>
      </w:r>
    </w:p>
    <w:p w14:paraId="5CB1514C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очување старих и сасушених стабала на којима се гнезде дупљашице; </w:t>
      </w:r>
    </w:p>
    <w:p w14:paraId="2284B97C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сакупљање семена у години пуног урода семена у циљу очувања генофонда врсте; </w:t>
      </w:r>
    </w:p>
    <w:p w14:paraId="3CC641DB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постављање информативних табли у циљу обавештавања и презентације заштићеног природног добра; </w:t>
      </w:r>
    </w:p>
    <w:p w14:paraId="1F21C298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постављање наменских кућица за гнежђење птица на одређеним локацијама, уз редовно одржавање и мониторинг; </w:t>
      </w:r>
    </w:p>
    <w:p w14:paraId="44341EDA" w14:textId="77777777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одржавање постојећих пешачких стаза; </w:t>
      </w:r>
    </w:p>
    <w:p w14:paraId="0511A10C" w14:textId="61639410" w:rsidR="00C82FFA" w:rsidRPr="00B84406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спровођење одговарајућих мера противпожарне заштите. </w:t>
      </w:r>
    </w:p>
    <w:p w14:paraId="533ECD3D" w14:textId="77777777" w:rsidR="00F33454" w:rsidRPr="00B84406" w:rsidRDefault="00F33454" w:rsidP="00026734">
      <w:pPr>
        <w:pStyle w:val="clan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</w:p>
    <w:p w14:paraId="4E93A6A0" w14:textId="43C40D4B" w:rsidR="00150481" w:rsidRPr="00B84406" w:rsidRDefault="00150481" w:rsidP="00026734">
      <w:pPr>
        <w:pStyle w:val="clan"/>
        <w:shd w:val="clear" w:color="auto" w:fill="FFFFFF"/>
        <w:tabs>
          <w:tab w:val="left" w:pos="1260"/>
        </w:tabs>
        <w:spacing w:before="0" w:beforeAutospacing="0" w:after="0" w:afterAutospacing="0"/>
        <w:ind w:right="-153"/>
        <w:jc w:val="center"/>
      </w:pPr>
      <w:r w:rsidRPr="00B84406">
        <w:t>Члан 6.</w:t>
      </w:r>
    </w:p>
    <w:p w14:paraId="116C2A22" w14:textId="36BCE514" w:rsidR="00150481" w:rsidRPr="00B84406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r w:rsidRPr="00B84406">
        <w:t xml:space="preserve">На подручју </w:t>
      </w:r>
      <w:r w:rsidR="00043AA2" w:rsidRPr="00B84406">
        <w:t>Споменика природе „</w:t>
      </w:r>
      <w:r w:rsidR="00043AA2" w:rsidRPr="00B84406">
        <w:rPr>
          <w:rFonts w:eastAsia="TimesNewRomanPSMT"/>
        </w:rPr>
        <w:t>Шалиначки луг</w:t>
      </w:r>
      <w:r w:rsidR="00043AA2" w:rsidRPr="00B84406">
        <w:t>”</w:t>
      </w:r>
      <w:r w:rsidRPr="00B84406">
        <w:t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7D99244D" w14:textId="77777777" w:rsidR="00150481" w:rsidRPr="00B84406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  <w:rPr>
          <w:lang w:val="sr-Cyrl-RS"/>
        </w:rPr>
      </w:pPr>
      <w:r w:rsidRPr="00B84406">
        <w:t>Осим забране радова и активности, које су као такве утврђене чланом 35. Закона о заштити природе и чланом 5. ове уредбе, у режиму заштите IІ степена забрањује се и:</w:t>
      </w:r>
    </w:p>
    <w:p w14:paraId="0B9F6283" w14:textId="77777777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изградња свих врста објеката, осим постављања монтажно-демонтажних објеката, који би служили заштити и промоцији природног добра, попут објеката за потребе управљача (мањи информативни пунктови); </w:t>
      </w:r>
    </w:p>
    <w:p w14:paraId="75F090AB" w14:textId="77777777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изградња великих инфраструктурних објеката, као и објеката за масовни туризам; </w:t>
      </w:r>
    </w:p>
    <w:p w14:paraId="5F2067D5" w14:textId="191D7776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промена морфолошких и хидролошких особина подручја од којих зависи функционалност еколошког коридора</w:t>
      </w:r>
      <w:r w:rsidRPr="00B84406">
        <w:rPr>
          <w:color w:val="auto"/>
          <w:lang w:val="sr-Cyrl-RS"/>
        </w:rPr>
        <w:t>;</w:t>
      </w:r>
    </w:p>
    <w:p w14:paraId="3969240F" w14:textId="792D2FD0" w:rsidR="00043AA2" w:rsidRPr="00B84406" w:rsidRDefault="00043AA2" w:rsidP="00026734">
      <w:pPr>
        <w:pStyle w:val="basic-paragraph"/>
        <w:numPr>
          <w:ilvl w:val="0"/>
          <w:numId w:val="7"/>
        </w:numPr>
        <w:shd w:val="clear" w:color="auto" w:fill="FFFFFF"/>
        <w:tabs>
          <w:tab w:val="left" w:pos="1260"/>
        </w:tabs>
        <w:spacing w:before="0" w:beforeAutospacing="0" w:after="0" w:afterAutospacing="0"/>
        <w:ind w:left="0" w:right="-153" w:firstLine="810"/>
        <w:jc w:val="both"/>
      </w:pPr>
      <w:r w:rsidRPr="00B84406">
        <w:t>промена намена површина под природном и полуприродном вегетацијом;</w:t>
      </w:r>
    </w:p>
    <w:p w14:paraId="21F46F93" w14:textId="1920DE66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lastRenderedPageBreak/>
        <w:t>бетонирање и/или поплочавање, као и друге промене морфологије обале и обалног појаса;</w:t>
      </w:r>
    </w:p>
    <w:p w14:paraId="69D41A31" w14:textId="20EAAE9A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>чиста сеча</w:t>
      </w:r>
      <w:r w:rsidR="00A33A46">
        <w:rPr>
          <w:color w:val="auto"/>
          <w:lang w:val="sr-Cyrl-RS"/>
        </w:rPr>
        <w:t xml:space="preserve"> у складу са законом</w:t>
      </w:r>
      <w:r w:rsidRPr="00B84406">
        <w:rPr>
          <w:color w:val="auto"/>
        </w:rPr>
        <w:t xml:space="preserve">; </w:t>
      </w:r>
    </w:p>
    <w:p w14:paraId="097C615E" w14:textId="15F6776B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одстрел дивљих </w:t>
      </w:r>
      <w:r w:rsidR="00A33A46">
        <w:rPr>
          <w:color w:val="auto"/>
          <w:lang w:val="sr-Cyrl-RS"/>
        </w:rPr>
        <w:t>животиња, уколико није у складу са планским документима из области ловства</w:t>
      </w:r>
      <w:r w:rsidRPr="00B84406">
        <w:rPr>
          <w:color w:val="auto"/>
        </w:rPr>
        <w:t xml:space="preserve">; </w:t>
      </w:r>
    </w:p>
    <w:p w14:paraId="164B4707" w14:textId="77777777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неконтролисано и непланско уништавање вегетације (уклањање појединачних здравих као и сувих стабала); </w:t>
      </w:r>
    </w:p>
    <w:p w14:paraId="4A967D23" w14:textId="77777777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испаша стоке; </w:t>
      </w:r>
    </w:p>
    <w:p w14:paraId="34FA91F6" w14:textId="77777777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кошење траве; </w:t>
      </w:r>
    </w:p>
    <w:p w14:paraId="2EE52F62" w14:textId="03FE996F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пошумљавање и уношење алохтоних и инвазивних врста; </w:t>
      </w:r>
    </w:p>
    <w:p w14:paraId="1B240617" w14:textId="77777777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уклањање жбунасте вегетације током репродуктивног периода птица (15. марта - 15. августа); </w:t>
      </w:r>
    </w:p>
    <w:p w14:paraId="516F21BE" w14:textId="11984F39" w:rsidR="00043AA2" w:rsidRPr="00B84406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организовање спортских и културних манифестација у периоду између 15. марта и 15. јула. </w:t>
      </w:r>
    </w:p>
    <w:p w14:paraId="3704CF3A" w14:textId="4C93B481" w:rsidR="00150481" w:rsidRDefault="00150481" w:rsidP="00026734">
      <w:pPr>
        <w:pStyle w:val="basic-paragraph"/>
        <w:shd w:val="clear" w:color="auto" w:fill="FFFFFF"/>
        <w:tabs>
          <w:tab w:val="left" w:pos="1260"/>
        </w:tabs>
        <w:spacing w:before="120" w:beforeAutospacing="0" w:after="0" w:afterAutospacing="0"/>
        <w:ind w:right="-153" w:firstLine="810"/>
        <w:jc w:val="both"/>
        <w:rPr>
          <w:lang w:val="sr-Cyrl-RS"/>
        </w:rPr>
      </w:pPr>
      <w:r w:rsidRPr="00B84406">
        <w:t>Радови и активности ограничавају се на:</w:t>
      </w:r>
    </w:p>
    <w:p w14:paraId="269C7C8F" w14:textId="5C634D91" w:rsid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  <w:lang w:val="sr-Cyrl-RS"/>
        </w:rPr>
      </w:pPr>
      <w:r w:rsidRPr="00B84406">
        <w:t xml:space="preserve">ограђивање заштићеног добра, са остављањем улазно-излазних пунктова; </w:t>
      </w:r>
    </w:p>
    <w:p w14:paraId="500D49F8" w14:textId="77777777" w:rsidR="00B84406" w:rsidRP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газдовање шумама и шумским земљиштем, које је усмерено у правцу очувања постојеће шумске вегетације; </w:t>
      </w:r>
    </w:p>
    <w:p w14:paraId="3C7D5BCF" w14:textId="77777777" w:rsidR="00B84406" w:rsidRP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радове на одржавању и ревитализацији аутохтоног станишта, који не подразумевају употребу хемијских средстава; </w:t>
      </w:r>
    </w:p>
    <w:p w14:paraId="3897B0C0" w14:textId="77777777" w:rsidR="00B84406" w:rsidRP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предузимање адекватних активних мера заштите, у смислу механичког уклањања алохтоних инвазивних врста, а у циљу обнове аутохтоне вегетације, као и механичке мере контроле ширења алохтоних инвазивних врста на нарушеном делу станишта и рубовима шуме; </w:t>
      </w:r>
    </w:p>
    <w:p w14:paraId="48C530A1" w14:textId="77777777" w:rsidR="00B84406" w:rsidRP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праћење стања (мониторинг) флоре и фауне; </w:t>
      </w:r>
    </w:p>
    <w:p w14:paraId="7AAC35EC" w14:textId="77777777" w:rsidR="00B84406" w:rsidRP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реконструкцију и адаптацију туристичке инфраструктуре, постављање мањих монтажних објекта који су примарно намењени презентацији природних вредности; </w:t>
      </w:r>
    </w:p>
    <w:p w14:paraId="4AB71B55" w14:textId="13D2023A" w:rsidR="00495B8E" w:rsidRPr="00B84406" w:rsidRDefault="004C4501" w:rsidP="00B84406">
      <w:pPr>
        <w:pStyle w:val="Default"/>
        <w:numPr>
          <w:ilvl w:val="0"/>
          <w:numId w:val="9"/>
        </w:numPr>
        <w:tabs>
          <w:tab w:val="left" w:pos="1170"/>
        </w:tabs>
        <w:ind w:left="0" w:right="-153" w:firstLine="810"/>
        <w:jc w:val="both"/>
        <w:rPr>
          <w:color w:val="auto"/>
        </w:rPr>
      </w:pPr>
      <w:r w:rsidRPr="00B84406">
        <w:rPr>
          <w:color w:val="auto"/>
        </w:rPr>
        <w:t xml:space="preserve">туризам мањег обима који за циљ има промоцију, презентацију, едукацијu и истраживања природних вредности подручја. </w:t>
      </w:r>
    </w:p>
    <w:p w14:paraId="70064275" w14:textId="77777777" w:rsidR="00302E27" w:rsidRPr="00B84406" w:rsidRDefault="00264F85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 </w:t>
      </w:r>
    </w:p>
    <w:p w14:paraId="19340518" w14:textId="19D82A59" w:rsidR="00692C73" w:rsidRPr="00B84406" w:rsidRDefault="00264F85" w:rsidP="00026734">
      <w:pPr>
        <w:tabs>
          <w:tab w:val="left" w:pos="810"/>
        </w:tabs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B84406">
        <w:rPr>
          <w:rFonts w:ascii="Times New Roman" w:hAnsi="Times New Roman" w:cs="Times New Roman"/>
          <w:sz w:val="24"/>
          <w:szCs w:val="24"/>
        </w:rPr>
        <w:t>7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4EF66CCB" w14:textId="4505769C" w:rsidR="00302E27" w:rsidRPr="00B84406" w:rsidRDefault="00264F85" w:rsidP="00026734">
      <w:pPr>
        <w:tabs>
          <w:tab w:val="left" w:pos="720"/>
          <w:tab w:val="left" w:pos="810"/>
        </w:tabs>
        <w:spacing w:after="0" w:line="240" w:lineRule="auto"/>
        <w:ind w:right="-153" w:firstLine="81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Споменик природе </w:t>
      </w:r>
      <w:bookmarkStart w:id="4" w:name="_Hlk204641060"/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bookmarkEnd w:id="4"/>
      <w:r w:rsidR="00F33454" w:rsidRPr="00B84406">
        <w:rPr>
          <w:rFonts w:ascii="Times New Roman" w:hAnsi="Times New Roman" w:cs="Times New Roman"/>
          <w:sz w:val="24"/>
          <w:szCs w:val="24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 xml:space="preserve">поверава се на </w:t>
      </w:r>
      <w:r w:rsidR="000C3FD5" w:rsidRPr="00B84406">
        <w:rPr>
          <w:rFonts w:ascii="Times New Roman" w:hAnsi="Times New Roman" w:cs="Times New Roman"/>
          <w:sz w:val="24"/>
          <w:szCs w:val="24"/>
        </w:rPr>
        <w:t>управљање</w:t>
      </w:r>
      <w:r w:rsidRPr="00B84406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203342372"/>
      <w:r w:rsidR="00DA2A6F" w:rsidRPr="00B84406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удружењу </w:t>
      </w:r>
      <w:r w:rsidR="00DA2A6F" w:rsidRPr="00B84406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„</w:t>
      </w:r>
      <w:r w:rsidR="00DA2A6F" w:rsidRPr="00B84406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Екогрин – центар</w:t>
      </w:r>
      <w:r w:rsidR="00DA2A6F" w:rsidRPr="00B84406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”</w:t>
      </w:r>
      <w:r w:rsidR="00DA2A6F" w:rsidRPr="00B84406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, Смедерево</w:t>
      </w:r>
      <w:r w:rsidRPr="00B84406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Pr="00B84406">
        <w:rPr>
          <w:rFonts w:ascii="Times New Roman" w:hAnsi="Times New Roman" w:cs="Times New Roman"/>
          <w:sz w:val="24"/>
          <w:szCs w:val="24"/>
        </w:rPr>
        <w:t xml:space="preserve">(у даљем тексту: </w:t>
      </w:r>
      <w:r w:rsidR="000C3FD5" w:rsidRPr="00B84406">
        <w:rPr>
          <w:rFonts w:ascii="Times New Roman" w:hAnsi="Times New Roman" w:cs="Times New Roman"/>
          <w:sz w:val="24"/>
          <w:szCs w:val="24"/>
        </w:rPr>
        <w:t>Управљач</w:t>
      </w:r>
      <w:r w:rsidRPr="00B84406">
        <w:rPr>
          <w:rFonts w:ascii="Times New Roman" w:hAnsi="Times New Roman" w:cs="Times New Roman"/>
          <w:sz w:val="24"/>
          <w:szCs w:val="24"/>
        </w:rPr>
        <w:t>).</w:t>
      </w:r>
    </w:p>
    <w:p w14:paraId="62C522CF" w14:textId="7704B177" w:rsidR="00956D1D" w:rsidRPr="00B84406" w:rsidRDefault="00264F85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956D1D" w:rsidRPr="00B84406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мерама забрана и ограничења као и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8337261" w14:textId="5C331B50" w:rsidR="00302E27" w:rsidRPr="00B84406" w:rsidRDefault="00956D1D" w:rsidP="00026734">
      <w:pPr>
        <w:spacing w:after="0" w:line="240" w:lineRule="auto"/>
        <w:ind w:right="-153" w:firstLine="81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</w:t>
      </w:r>
      <w:r w:rsidR="00D002D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84406">
        <w:rPr>
          <w:rFonts w:ascii="Times New Roman" w:hAnsi="Times New Roman" w:cs="Times New Roman"/>
          <w:sz w:val="24"/>
          <w:szCs w:val="24"/>
        </w:rPr>
        <w:t> </w:t>
      </w:r>
    </w:p>
    <w:p w14:paraId="4058ACBD" w14:textId="77777777" w:rsidR="00956D1D" w:rsidRPr="00B84406" w:rsidRDefault="00956D1D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B7D28C" w14:textId="2B5A2FEE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B84406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52D77B04" w14:textId="1D35AF10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Очување, унапређење, одрживо коришћење и приказивање природних и других вредности Споменик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 спроводи се према плану управљања </w:t>
      </w:r>
      <w:r w:rsidRPr="00B84406">
        <w:rPr>
          <w:rFonts w:ascii="Times New Roman" w:hAnsi="Times New Roman" w:cs="Times New Roman"/>
          <w:sz w:val="24"/>
          <w:szCs w:val="24"/>
        </w:rPr>
        <w:lastRenderedPageBreak/>
        <w:t>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2F97327A" w14:textId="77777777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56784CFC" w14:textId="30C23BEE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Управљач доноси </w:t>
      </w:r>
      <w:r w:rsidR="00D002DC">
        <w:rPr>
          <w:rFonts w:ascii="Times New Roman" w:hAnsi="Times New Roman" w:cs="Times New Roman"/>
          <w:sz w:val="24"/>
          <w:szCs w:val="24"/>
          <w:lang w:val="sr-Cyrl-RS"/>
        </w:rPr>
        <w:t xml:space="preserve">План управљања </w:t>
      </w:r>
      <w:r w:rsidRPr="00B84406">
        <w:rPr>
          <w:rFonts w:ascii="Times New Roman" w:hAnsi="Times New Roman" w:cs="Times New Roman"/>
          <w:sz w:val="24"/>
          <w:szCs w:val="24"/>
        </w:rPr>
        <w:t>и доставља Министарству најкасније у року од десет месеци од дана ступања на снагу ове уредбе.</w:t>
      </w:r>
    </w:p>
    <w:p w14:paraId="602E3124" w14:textId="68A6DACE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</w:t>
      </w:r>
      <w:r w:rsidR="00F167D6"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култзуре, </w:t>
      </w:r>
      <w:r w:rsidRPr="00B84406">
        <w:rPr>
          <w:rFonts w:ascii="Times New Roman" w:hAnsi="Times New Roman" w:cs="Times New Roman"/>
          <w:sz w:val="24"/>
          <w:szCs w:val="24"/>
        </w:rPr>
        <w:t>рударства,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енергетике,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пољопривреде, шумарства и финансија.</w:t>
      </w:r>
    </w:p>
    <w:p w14:paraId="67202ADC" w14:textId="77777777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81932A1" w14:textId="77777777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</w:t>
      </w:r>
    </w:p>
    <w:p w14:paraId="59B83C3A" w14:textId="77777777" w:rsidR="00956D1D" w:rsidRPr="00B84406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0C14DF9D" w14:textId="0BEB72F0" w:rsidR="00302E27" w:rsidRPr="00B84406" w:rsidRDefault="00264F85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 </w:t>
      </w:r>
    </w:p>
    <w:p w14:paraId="17D33F76" w14:textId="522FE732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B84406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329B3CF6" w14:textId="5DE229A6" w:rsidR="00F167D6" w:rsidRPr="00B84406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Управљач је дужан да обезбеди спровођење 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прописаног </w:t>
      </w:r>
      <w:r w:rsidRPr="00B84406">
        <w:rPr>
          <w:rFonts w:ascii="Times New Roman" w:hAnsi="Times New Roman" w:cs="Times New Roman"/>
          <w:sz w:val="24"/>
          <w:szCs w:val="24"/>
        </w:rPr>
        <w:t>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87E737A" w14:textId="3DF03643" w:rsidR="00F167D6" w:rsidRPr="00B84406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У оквиру садржине прописане Законом о заштити природе, правилником </w:t>
      </w:r>
      <w:r w:rsidR="00616ACB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члана, </w:t>
      </w:r>
      <w:r w:rsidRPr="00B84406">
        <w:rPr>
          <w:rFonts w:ascii="Times New Roman" w:hAnsi="Times New Roman" w:cs="Times New Roman"/>
          <w:sz w:val="24"/>
          <w:szCs w:val="24"/>
        </w:rPr>
        <w:t xml:space="preserve">ближе </w:t>
      </w:r>
      <w:r w:rsidR="00616AC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B84406">
        <w:rPr>
          <w:rFonts w:ascii="Times New Roman" w:hAnsi="Times New Roman" w:cs="Times New Roman"/>
          <w:sz w:val="24"/>
          <w:szCs w:val="24"/>
        </w:rPr>
        <w:t>утврђују забрањени радови и активности, као и правила и услови обављања радова и активности који су допуштени на подручју Споменик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7620B515" w14:textId="10B2DC45" w:rsidR="00F167D6" w:rsidRPr="00B84406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Правилник</w:t>
      </w:r>
      <w:r w:rsidR="00616ACB" w:rsidRPr="00616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6ACB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616ACB" w:rsidRPr="00B84406">
        <w:rPr>
          <w:rFonts w:ascii="Times New Roman" w:hAnsi="Times New Roman" w:cs="Times New Roman"/>
          <w:sz w:val="24"/>
          <w:szCs w:val="24"/>
        </w:rPr>
        <w:t xml:space="preserve"> </w:t>
      </w:r>
      <w:r w:rsidRPr="00B84406">
        <w:rPr>
          <w:rFonts w:ascii="Times New Roman" w:hAnsi="Times New Roman" w:cs="Times New Roman"/>
          <w:sz w:val="24"/>
          <w:szCs w:val="24"/>
        </w:rPr>
        <w:t xml:space="preserve">објављује </w:t>
      </w:r>
      <w:r w:rsidR="00616AC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B84406">
        <w:rPr>
          <w:rFonts w:ascii="Times New Roman" w:hAnsi="Times New Roman" w:cs="Times New Roman"/>
          <w:sz w:val="24"/>
          <w:szCs w:val="24"/>
        </w:rPr>
        <w:t>у „Службеном гласнику Републике Србије</w:t>
      </w:r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77BF1B3D" w14:textId="77777777" w:rsidR="00302E27" w:rsidRPr="00B84406" w:rsidRDefault="00264F85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 </w:t>
      </w:r>
    </w:p>
    <w:p w14:paraId="7984E6D9" w14:textId="430E97DA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B84406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0E026F15" w14:textId="1DFEAA70" w:rsidR="00F167D6" w:rsidRPr="00430A31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0A31">
        <w:rPr>
          <w:rFonts w:ascii="Times New Roman" w:hAnsi="Times New Roman" w:cs="Times New Roman"/>
          <w:sz w:val="24"/>
          <w:szCs w:val="24"/>
        </w:rPr>
        <w:t xml:space="preserve">Управљач је дужан да на прописан начин обележи Споменик природе </w:t>
      </w:r>
      <w:r w:rsidR="00F33454" w:rsidRPr="00430A31">
        <w:rPr>
          <w:rFonts w:ascii="Times New Roman" w:hAnsi="Times New Roman" w:cs="Times New Roman"/>
          <w:sz w:val="24"/>
          <w:szCs w:val="24"/>
        </w:rPr>
        <w:t>„</w:t>
      </w:r>
      <w:r w:rsidR="00F33454" w:rsidRPr="00430A31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430A31">
        <w:rPr>
          <w:rFonts w:ascii="Times New Roman" w:hAnsi="Times New Roman" w:cs="Times New Roman"/>
          <w:sz w:val="24"/>
          <w:szCs w:val="24"/>
        </w:rPr>
        <w:t>”</w:t>
      </w:r>
      <w:r w:rsidRPr="00430A31">
        <w:rPr>
          <w:rFonts w:ascii="Times New Roman" w:hAnsi="Times New Roman" w:cs="Times New Roman"/>
          <w:sz w:val="24"/>
          <w:szCs w:val="24"/>
        </w:rPr>
        <w:t xml:space="preserve">, његове спољне границе са режимом заштите </w:t>
      </w:r>
      <w:bookmarkStart w:id="6" w:name="_Hlk204641194"/>
      <w:r w:rsidRPr="00430A31">
        <w:rPr>
          <w:rFonts w:ascii="Times New Roman" w:hAnsi="Times New Roman" w:cs="Times New Roman"/>
          <w:sz w:val="24"/>
          <w:szCs w:val="24"/>
        </w:rPr>
        <w:t>II</w:t>
      </w:r>
      <w:bookmarkEnd w:id="6"/>
      <w:r w:rsidRPr="00430A31">
        <w:rPr>
          <w:rFonts w:ascii="Times New Roman" w:hAnsi="Times New Roman" w:cs="Times New Roman"/>
          <w:sz w:val="24"/>
          <w:szCs w:val="24"/>
        </w:rPr>
        <w:t xml:space="preserve"> </w:t>
      </w:r>
      <w:r w:rsidR="00026734" w:rsidRPr="00430A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26734" w:rsidRPr="00430A31">
        <w:rPr>
          <w:rFonts w:ascii="Times New Roman" w:hAnsi="Times New Roman" w:cs="Times New Roman"/>
          <w:sz w:val="24"/>
          <w:szCs w:val="24"/>
        </w:rPr>
        <w:t xml:space="preserve">III </w:t>
      </w:r>
      <w:r w:rsidRPr="00430A31">
        <w:rPr>
          <w:rFonts w:ascii="Times New Roman" w:hAnsi="Times New Roman" w:cs="Times New Roman"/>
          <w:sz w:val="24"/>
          <w:szCs w:val="24"/>
        </w:rPr>
        <w:t>степена најкасније у року од годину дана од дана ступања на снагу ове уредбе.</w:t>
      </w:r>
    </w:p>
    <w:p w14:paraId="39493CFE" w14:textId="6E2D7B64" w:rsidR="008E5D34" w:rsidRPr="00430A31" w:rsidRDefault="00807713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279C6">
        <w:rPr>
          <w:rFonts w:ascii="Times New Roman" w:hAnsi="Times New Roman" w:cs="Times New Roman"/>
          <w:sz w:val="24"/>
          <w:szCs w:val="24"/>
          <w:lang w:val="sr-Cyrl-RS"/>
        </w:rPr>
        <w:t>прављач</w:t>
      </w:r>
      <w:bookmarkStart w:id="7" w:name="_GoBack"/>
      <w:bookmarkEnd w:id="7"/>
      <w:r w:rsidR="008E5D34" w:rsidRPr="00430A31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8E5D34" w:rsidRPr="00430A31">
        <w:rPr>
          <w:rFonts w:ascii="Times New Roman" w:hAnsi="Times New Roman" w:cs="Times New Roman"/>
          <w:sz w:val="24"/>
          <w:szCs w:val="24"/>
          <w:lang w:val="sr-Cyrl-RS"/>
        </w:rPr>
        <w:t>да изврши обележавање заштићеног подручја, граница и реж</w:t>
      </w:r>
      <w:r w:rsidR="00CE5432">
        <w:rPr>
          <w:rFonts w:ascii="Times New Roman" w:hAnsi="Times New Roman" w:cs="Times New Roman"/>
          <w:sz w:val="24"/>
          <w:szCs w:val="24"/>
          <w:lang w:val="sr-Cyrl-RS"/>
        </w:rPr>
        <w:t>има заштите, у року од годину дана</w:t>
      </w:r>
      <w:r w:rsidR="008E5D34" w:rsidRPr="00430A31">
        <w:rPr>
          <w:rFonts w:ascii="Times New Roman" w:hAnsi="Times New Roman" w:cs="Times New Roman"/>
          <w:sz w:val="24"/>
          <w:szCs w:val="24"/>
          <w:lang w:val="sr-Cyrl-RS"/>
        </w:rPr>
        <w:t xml:space="preserve"> од дана</w:t>
      </w:r>
      <w:r w:rsidR="00CE54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5D34" w:rsidRPr="00430A31">
        <w:rPr>
          <w:rFonts w:ascii="Times New Roman" w:hAnsi="Times New Roman" w:cs="Times New Roman"/>
          <w:sz w:val="24"/>
          <w:szCs w:val="24"/>
          <w:lang w:val="sr-Cyrl-RS"/>
        </w:rPr>
        <w:t>ступања на снагу ове уредбе.</w:t>
      </w:r>
    </w:p>
    <w:p w14:paraId="6965DCA3" w14:textId="209C8DB2" w:rsidR="00F167D6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Границе утврђене, описане и верификоване на начин прописан у ст</w:t>
      </w:r>
      <w:r w:rsidR="009072EF">
        <w:rPr>
          <w:rFonts w:ascii="Times New Roman" w:hAnsi="Times New Roman" w:cs="Times New Roman"/>
          <w:sz w:val="24"/>
          <w:szCs w:val="24"/>
          <w:lang w:val="sr-Cyrl-RS"/>
        </w:rPr>
        <w:t>аву</w:t>
      </w:r>
      <w:r w:rsidRPr="00B84406">
        <w:rPr>
          <w:rFonts w:ascii="Times New Roman" w:hAnsi="Times New Roman" w:cs="Times New Roman"/>
          <w:sz w:val="24"/>
          <w:szCs w:val="24"/>
        </w:rPr>
        <w:t xml:space="preserve"> 2. овог члана, сматраће се меродавним у свим стварима које се тичу спровођења ове уредбе.</w:t>
      </w:r>
    </w:p>
    <w:p w14:paraId="020F68A6" w14:textId="77777777" w:rsidR="001806EE" w:rsidRPr="00B84406" w:rsidRDefault="001806EE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87180E" w14:textId="4742FC39" w:rsidR="00026734" w:rsidRDefault="00026734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3024D" w14:textId="77777777" w:rsidR="00EA5FC6" w:rsidRPr="00B84406" w:rsidRDefault="00EA5FC6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F98D4" w14:textId="78709167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lastRenderedPageBreak/>
        <w:t xml:space="preserve">Члан </w:t>
      </w:r>
      <w:r w:rsidR="00F33454" w:rsidRPr="00B84406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4CDE5A93" w14:textId="6F0CA0EF" w:rsidR="000B4007" w:rsidRPr="001C5A98" w:rsidRDefault="000B4007" w:rsidP="001C5A98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Управљач 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ће израдити софтве</w:t>
      </w:r>
      <w:r w:rsidR="009B6261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 xml:space="preserve">ско решење </w:t>
      </w:r>
      <w:r w:rsidRPr="00B84406">
        <w:rPr>
          <w:rFonts w:ascii="Times New Roman" w:hAnsi="Times New Roman" w:cs="Times New Roman"/>
          <w:sz w:val="24"/>
          <w:szCs w:val="24"/>
        </w:rPr>
        <w:t>о природним и створеним вредностима, непокретностима, активностима и другим подацима од значаја за управљање Споменик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 </w:t>
      </w:r>
      <w:r w:rsidR="001C5A98" w:rsidRPr="00B84406">
        <w:rPr>
          <w:rFonts w:ascii="Times New Roman" w:hAnsi="Times New Roman" w:cs="Times New Roman"/>
          <w:sz w:val="24"/>
          <w:szCs w:val="24"/>
        </w:rPr>
        <w:t>у року од две године од дана ступања на снагу ове уредбе</w:t>
      </w:r>
      <w:r w:rsidR="001C5A9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667A5B" w14:textId="77777777" w:rsidR="007D24F9" w:rsidRPr="00B84406" w:rsidRDefault="007D24F9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07121" w14:textId="0C08EBA1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1</w:t>
      </w:r>
      <w:r w:rsidR="00F33454" w:rsidRPr="00B8440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04A73A7C" w14:textId="1E303A58" w:rsidR="000B4007" w:rsidRPr="00B84406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  <w:r w:rsidRPr="00B8440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B84406">
        <w:rPr>
          <w:rFonts w:ascii="Times New Roman" w:hAnsi="Times New Roman" w:cs="Times New Roman"/>
          <w:sz w:val="24"/>
          <w:szCs w:val="24"/>
        </w:rPr>
        <w:t>Споменик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, </w:t>
      </w:r>
      <w:r w:rsidR="00807713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</w:t>
      </w:r>
      <w:r w:rsidRPr="00B8440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8131BD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м се уређују </w:t>
      </w:r>
      <w:r w:rsidRPr="00B8440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накнаде за коришћење јавних добара.</w:t>
      </w:r>
    </w:p>
    <w:p w14:paraId="290BD0BA" w14:textId="07EAED21" w:rsidR="000B4007" w:rsidRPr="00B84406" w:rsidRDefault="000B4007" w:rsidP="0002673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</w:pPr>
      <w:r w:rsidRPr="00B84406">
        <w:t>Члан 1</w:t>
      </w:r>
      <w:r w:rsidR="00026734" w:rsidRPr="00B84406">
        <w:rPr>
          <w:lang w:val="sr-Cyrl-RS"/>
        </w:rPr>
        <w:t>3</w:t>
      </w:r>
      <w:r w:rsidRPr="00B84406">
        <w:t>.</w:t>
      </w:r>
    </w:p>
    <w:p w14:paraId="45533328" w14:textId="77777777" w:rsidR="000B4007" w:rsidRPr="00B84406" w:rsidRDefault="000B4007" w:rsidP="00026734">
      <w:pPr>
        <w:pStyle w:val="basic-paragraph"/>
        <w:shd w:val="clear" w:color="auto" w:fill="FFFFFF"/>
        <w:spacing w:before="0" w:beforeAutospacing="0" w:after="0" w:afterAutospacing="0"/>
        <w:ind w:right="-153" w:firstLine="480"/>
        <w:jc w:val="both"/>
      </w:pPr>
      <w:r w:rsidRPr="00B84406">
        <w:t>Управљач је дужан да формира Савет корисника у циљу међусобне сарадње и обезбеђивања интереса локалног становништва и других корисника заштићеног подручја, у року од годину дана од дана ступања на снагу ове уредбе.</w:t>
      </w:r>
    </w:p>
    <w:p w14:paraId="1C13E2B1" w14:textId="77777777" w:rsidR="00692C73" w:rsidRPr="00B84406" w:rsidRDefault="00692C73" w:rsidP="00026734">
      <w:pPr>
        <w:pStyle w:val="clan"/>
        <w:shd w:val="clear" w:color="auto" w:fill="FFFFFF"/>
        <w:spacing w:before="0" w:beforeAutospacing="0" w:after="0" w:afterAutospacing="0"/>
        <w:ind w:right="-153" w:firstLine="480"/>
        <w:jc w:val="both"/>
        <w:rPr>
          <w:lang w:val="sr-Cyrl-RS"/>
        </w:rPr>
      </w:pPr>
    </w:p>
    <w:p w14:paraId="23DE593A" w14:textId="09CBF468" w:rsidR="000B4007" w:rsidRPr="00B84406" w:rsidRDefault="000B4007" w:rsidP="0002673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</w:pPr>
      <w:r w:rsidRPr="00B84406">
        <w:t>Члан 1</w:t>
      </w:r>
      <w:r w:rsidR="00026734" w:rsidRPr="00B84406">
        <w:rPr>
          <w:lang w:val="sr-Cyrl-RS"/>
        </w:rPr>
        <w:t>4</w:t>
      </w:r>
      <w:r w:rsidRPr="00B84406">
        <w:t>.</w:t>
      </w:r>
    </w:p>
    <w:p w14:paraId="2411DBCA" w14:textId="77777777" w:rsidR="000B4007" w:rsidRPr="00B84406" w:rsidRDefault="000B4007" w:rsidP="00026734">
      <w:pPr>
        <w:pStyle w:val="basic-paragraph"/>
        <w:shd w:val="clear" w:color="auto" w:fill="FFFFFF"/>
        <w:spacing w:before="0" w:beforeAutospacing="0" w:after="0" w:afterAutospacing="0"/>
        <w:ind w:right="-153" w:firstLine="480"/>
        <w:jc w:val="both"/>
      </w:pPr>
      <w:r w:rsidRPr="00B84406"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450A51FE" w14:textId="15D7BBA3" w:rsidR="00302E27" w:rsidRPr="00B84406" w:rsidRDefault="00302E27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</w:p>
    <w:p w14:paraId="37F8632D" w14:textId="78BBC029" w:rsidR="00302E27" w:rsidRPr="00B84406" w:rsidRDefault="00264F85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1</w:t>
      </w:r>
      <w:r w:rsidR="00026734" w:rsidRPr="00B84406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0426D3F4" w14:textId="29572986" w:rsidR="000B4007" w:rsidRPr="00B84406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Средства за спровођење Плана управљања Споменик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609DEFC3" w14:textId="77777777" w:rsidR="000B4007" w:rsidRPr="00B84406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03E78E" w14:textId="7073446A" w:rsidR="000B4007" w:rsidRPr="00B84406" w:rsidRDefault="000B4007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1</w:t>
      </w:r>
      <w:r w:rsidR="00026734" w:rsidRPr="00B84406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7ED6F2A5" w14:textId="6AE141FA" w:rsidR="000B4007" w:rsidRPr="00B84406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Планска документа, </w:t>
      </w:r>
      <w:r w:rsidRPr="00B8440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</w:t>
      </w:r>
      <w:r w:rsidRPr="00B84406">
        <w:rPr>
          <w:rFonts w:ascii="Times New Roman" w:hAnsi="Times New Roman" w:cs="Times New Roman"/>
          <w:sz w:val="24"/>
          <w:szCs w:val="24"/>
        </w:rPr>
        <w:t>ланови, програми и основе из области рударства, енергетике, саобраћаја, шумарства, ловства, управљања рибљим фондом, водопривреде, пољопривреде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, културе</w:t>
      </w:r>
      <w:r w:rsidRPr="00B84406">
        <w:rPr>
          <w:rFonts w:ascii="Times New Roman" w:hAnsi="Times New Roman" w:cs="Times New Roman"/>
          <w:sz w:val="24"/>
          <w:szCs w:val="24"/>
        </w:rPr>
        <w:t xml:space="preserve"> и туризма и других делатности од утицаја на природу, а који се односе на коришћење природних ресурса и простора у заштићеном подручју Споменик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F33454" w:rsidRPr="00B84406">
        <w:rPr>
          <w:rFonts w:ascii="Times New Roman" w:hAnsi="Times New Roman" w:cs="Times New Roman"/>
          <w:sz w:val="24"/>
          <w:szCs w:val="24"/>
        </w:rPr>
        <w:t>„</w:t>
      </w:r>
      <w:r w:rsidR="00F33454" w:rsidRPr="00B84406">
        <w:rPr>
          <w:rFonts w:ascii="Times New Roman" w:eastAsia="TimesNewRomanPSMT" w:hAnsi="Times New Roman" w:cs="Times New Roman"/>
          <w:sz w:val="24"/>
          <w:szCs w:val="24"/>
        </w:rPr>
        <w:t>Шалиначки луг</w:t>
      </w:r>
      <w:r w:rsidR="00F33454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 xml:space="preserve">, усагласиће се са Просторним планом Републике Србије, овом уредбом и Планом </w:t>
      </w:r>
      <w:r w:rsidR="00001A79">
        <w:rPr>
          <w:rFonts w:ascii="Times New Roman" w:hAnsi="Times New Roman" w:cs="Times New Roman"/>
          <w:sz w:val="24"/>
          <w:szCs w:val="24"/>
        </w:rPr>
        <w:t>управљања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1727AFC3" w14:textId="7F48F7E7" w:rsidR="000B4007" w:rsidRPr="00B84406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 xml:space="preserve">Планови, програми и основе из става </w:t>
      </w:r>
      <w:r w:rsidR="00B7332E">
        <w:rPr>
          <w:rFonts w:ascii="Times New Roman" w:hAnsi="Times New Roman" w:cs="Times New Roman"/>
          <w:sz w:val="24"/>
          <w:szCs w:val="24"/>
        </w:rPr>
        <w:t>1. овог члана, доносе се уз пре</w:t>
      </w:r>
      <w:r w:rsidR="00B7332E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B84406">
        <w:rPr>
          <w:rFonts w:ascii="Times New Roman" w:hAnsi="Times New Roman" w:cs="Times New Roman"/>
          <w:sz w:val="24"/>
          <w:szCs w:val="24"/>
        </w:rPr>
        <w:t xml:space="preserve">ходну сагласност министра надлежног за </w:t>
      </w:r>
      <w:r w:rsidR="000872F6">
        <w:rPr>
          <w:rFonts w:ascii="Times New Roman" w:hAnsi="Times New Roman" w:cs="Times New Roman"/>
          <w:sz w:val="24"/>
          <w:szCs w:val="24"/>
        </w:rPr>
        <w:t>послове заштите животне средине, у складу са законом.</w:t>
      </w:r>
    </w:p>
    <w:p w14:paraId="54A38D89" w14:textId="77777777" w:rsidR="000B4007" w:rsidRPr="00B84406" w:rsidRDefault="00264F85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         </w:t>
      </w:r>
    </w:p>
    <w:p w14:paraId="3B69D9C7" w14:textId="59FB6313" w:rsidR="000B4007" w:rsidRPr="00B84406" w:rsidRDefault="000B4007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Члан 1</w:t>
      </w:r>
      <w:r w:rsidR="00026734" w:rsidRPr="00B84406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4F019063" w14:textId="57C8AB1A" w:rsidR="00302E27" w:rsidRPr="00B84406" w:rsidRDefault="00264F85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Ова уредба ступа на снагу осмог дана од дана објављивања у „Службеном гласнику Републике Србије</w:t>
      </w:r>
      <w:r w:rsidR="006B25BF" w:rsidRPr="00B84406">
        <w:rPr>
          <w:rFonts w:ascii="Times New Roman" w:hAnsi="Times New Roman" w:cs="Times New Roman"/>
          <w:sz w:val="24"/>
          <w:szCs w:val="24"/>
        </w:rPr>
        <w:t>”</w:t>
      </w:r>
      <w:r w:rsidRPr="00B84406">
        <w:rPr>
          <w:rFonts w:ascii="Times New Roman" w:hAnsi="Times New Roman" w:cs="Times New Roman"/>
          <w:sz w:val="24"/>
          <w:szCs w:val="24"/>
        </w:rPr>
        <w:t>.</w:t>
      </w:r>
    </w:p>
    <w:p w14:paraId="3BB23B9E" w14:textId="77777777" w:rsidR="000B4007" w:rsidRPr="00B84406" w:rsidRDefault="000B4007" w:rsidP="00026734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2442F" w14:textId="47B65648" w:rsidR="000B4007" w:rsidRPr="00CF389C" w:rsidRDefault="00264F85" w:rsidP="00026734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4406">
        <w:rPr>
          <w:rFonts w:ascii="Times New Roman" w:hAnsi="Times New Roman" w:cs="Times New Roman"/>
          <w:sz w:val="24"/>
          <w:szCs w:val="24"/>
        </w:rPr>
        <w:br/>
      </w:r>
      <w:r w:rsidR="00CF389C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0B4007" w:rsidRPr="00B84406">
        <w:rPr>
          <w:rFonts w:ascii="Times New Roman" w:hAnsi="Times New Roman" w:cs="Times New Roman"/>
          <w:sz w:val="24"/>
          <w:szCs w:val="24"/>
        </w:rPr>
        <w:t>5 Број:</w:t>
      </w:r>
      <w:r w:rsidR="00CF389C">
        <w:rPr>
          <w:rFonts w:ascii="Times New Roman" w:hAnsi="Times New Roman" w:cs="Times New Roman"/>
          <w:sz w:val="24"/>
          <w:szCs w:val="24"/>
          <w:lang w:val="sr-Cyrl-RS"/>
        </w:rPr>
        <w:t xml:space="preserve"> 110-14576/2025</w:t>
      </w:r>
    </w:p>
    <w:p w14:paraId="2C6E770C" w14:textId="18AED01F" w:rsidR="000B4007" w:rsidRPr="00B84406" w:rsidRDefault="000B4007" w:rsidP="00026734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У Београду,</w:t>
      </w:r>
      <w:r w:rsidR="00CF389C">
        <w:rPr>
          <w:rFonts w:ascii="Times New Roman" w:hAnsi="Times New Roman" w:cs="Times New Roman"/>
          <w:sz w:val="24"/>
          <w:szCs w:val="24"/>
          <w:lang w:val="sr-Cyrl-RS"/>
        </w:rPr>
        <w:t xml:space="preserve"> 26. децембра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20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B84406">
        <w:rPr>
          <w:rFonts w:ascii="Times New Roman" w:hAnsi="Times New Roman" w:cs="Times New Roman"/>
          <w:sz w:val="24"/>
          <w:szCs w:val="24"/>
        </w:rPr>
        <w:t>. године</w:t>
      </w:r>
    </w:p>
    <w:p w14:paraId="24D9D523" w14:textId="77777777" w:rsidR="000B4007" w:rsidRPr="00CF389C" w:rsidRDefault="000B4007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53D26805" w14:textId="77777777" w:rsidR="000B4007" w:rsidRPr="00B84406" w:rsidRDefault="000B4007" w:rsidP="002A6873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В Л А Д А</w:t>
      </w:r>
    </w:p>
    <w:p w14:paraId="346908F4" w14:textId="3C1F3343" w:rsidR="000B4007" w:rsidRPr="00B84406" w:rsidRDefault="000B4007" w:rsidP="002A6873">
      <w:pPr>
        <w:spacing w:after="0"/>
        <w:ind w:right="-153"/>
        <w:rPr>
          <w:rFonts w:ascii="Times New Roman" w:hAnsi="Times New Roman" w:cs="Times New Roman"/>
          <w:sz w:val="24"/>
          <w:szCs w:val="24"/>
        </w:rPr>
      </w:pPr>
    </w:p>
    <w:p w14:paraId="5D854C97" w14:textId="48DD489F" w:rsidR="000B4007" w:rsidRDefault="00CF389C" w:rsidP="00CF389C">
      <w:pPr>
        <w:spacing w:after="0"/>
        <w:ind w:right="-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</w:t>
      </w:r>
      <w:r w:rsidR="000B4007" w:rsidRPr="00B84406">
        <w:rPr>
          <w:rFonts w:ascii="Times New Roman" w:hAnsi="Times New Roman" w:cs="Times New Roman"/>
          <w:sz w:val="24"/>
          <w:szCs w:val="24"/>
        </w:rPr>
        <w:t>ПРЕДСЕДНИК</w:t>
      </w:r>
    </w:p>
    <w:p w14:paraId="6C37CDCE" w14:textId="77777777" w:rsidR="00CF389C" w:rsidRPr="00CF389C" w:rsidRDefault="00CF389C" w:rsidP="00CF389C">
      <w:pPr>
        <w:spacing w:after="0"/>
        <w:ind w:right="-153"/>
        <w:rPr>
          <w:rFonts w:ascii="Times New Roman" w:hAnsi="Times New Roman" w:cs="Times New Roman"/>
          <w:sz w:val="24"/>
          <w:szCs w:val="24"/>
        </w:rPr>
      </w:pPr>
    </w:p>
    <w:p w14:paraId="2DB381EF" w14:textId="77777777" w:rsidR="00CF389C" w:rsidRPr="00CF389C" w:rsidRDefault="00CF389C" w:rsidP="00CF389C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F389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проф. др Ђуро Мацут, с.р.</w:t>
      </w:r>
    </w:p>
    <w:p w14:paraId="328DBB99" w14:textId="77777777" w:rsidR="00CF389C" w:rsidRPr="00B84406" w:rsidRDefault="00CF389C" w:rsidP="00026734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F389C" w:rsidRPr="00B84406" w:rsidSect="004E480E">
      <w:footerReference w:type="default" r:id="rId7"/>
      <w:pgSz w:w="11907" w:h="16839" w:code="9"/>
      <w:pgMar w:top="1440" w:right="1440" w:bottom="9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4D888" w14:textId="77777777" w:rsidR="00E841F6" w:rsidRDefault="00E841F6" w:rsidP="004E480E">
      <w:pPr>
        <w:spacing w:after="0" w:line="240" w:lineRule="auto"/>
      </w:pPr>
      <w:r>
        <w:separator/>
      </w:r>
    </w:p>
  </w:endnote>
  <w:endnote w:type="continuationSeparator" w:id="0">
    <w:p w14:paraId="2F7EBA91" w14:textId="77777777" w:rsidR="00E841F6" w:rsidRDefault="00E841F6" w:rsidP="004E4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3136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9A1D8C" w14:textId="1ABC5D3C" w:rsidR="004E480E" w:rsidRDefault="004E48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79C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5899E2F" w14:textId="77777777" w:rsidR="004E480E" w:rsidRDefault="004E4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0989F" w14:textId="77777777" w:rsidR="00E841F6" w:rsidRDefault="00E841F6" w:rsidP="004E480E">
      <w:pPr>
        <w:spacing w:after="0" w:line="240" w:lineRule="auto"/>
      </w:pPr>
      <w:r>
        <w:separator/>
      </w:r>
    </w:p>
  </w:footnote>
  <w:footnote w:type="continuationSeparator" w:id="0">
    <w:p w14:paraId="3AB3090E" w14:textId="77777777" w:rsidR="00E841F6" w:rsidRDefault="00E841F6" w:rsidP="004E4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7EC6"/>
    <w:multiLevelType w:val="hybridMultilevel"/>
    <w:tmpl w:val="8390C1CE"/>
    <w:lvl w:ilvl="0" w:tplc="71ECF4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color w:val="0070C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44A4"/>
    <w:multiLevelType w:val="hybridMultilevel"/>
    <w:tmpl w:val="94564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112615C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24898"/>
    <w:multiLevelType w:val="hybridMultilevel"/>
    <w:tmpl w:val="FE5EE752"/>
    <w:lvl w:ilvl="0" w:tplc="AB125A8C">
      <w:start w:val="1"/>
      <w:numFmt w:val="decimal"/>
      <w:lvlText w:val="%1)"/>
      <w:lvlJc w:val="left"/>
      <w:pPr>
        <w:ind w:left="117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CBE4AB7"/>
    <w:multiLevelType w:val="hybridMultilevel"/>
    <w:tmpl w:val="B80654FA"/>
    <w:lvl w:ilvl="0" w:tplc="C93812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0D77D3"/>
    <w:multiLevelType w:val="hybridMultilevel"/>
    <w:tmpl w:val="58342C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76164"/>
    <w:multiLevelType w:val="hybridMultilevel"/>
    <w:tmpl w:val="97D662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C5534"/>
    <w:multiLevelType w:val="hybridMultilevel"/>
    <w:tmpl w:val="7F206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3208F08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042C42C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72AA6"/>
    <w:multiLevelType w:val="hybridMultilevel"/>
    <w:tmpl w:val="8102C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743E"/>
    <w:multiLevelType w:val="hybridMultilevel"/>
    <w:tmpl w:val="DE5ADE52"/>
    <w:lvl w:ilvl="0" w:tplc="B5B6AA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27"/>
    <w:rsid w:val="00001A79"/>
    <w:rsid w:val="00026734"/>
    <w:rsid w:val="00043AA2"/>
    <w:rsid w:val="000872F6"/>
    <w:rsid w:val="000B4007"/>
    <w:rsid w:val="000C3FD5"/>
    <w:rsid w:val="000D1AAF"/>
    <w:rsid w:val="000D1FAE"/>
    <w:rsid w:val="000F29F5"/>
    <w:rsid w:val="00124057"/>
    <w:rsid w:val="00150481"/>
    <w:rsid w:val="00157936"/>
    <w:rsid w:val="00172B9C"/>
    <w:rsid w:val="001806EE"/>
    <w:rsid w:val="0019055C"/>
    <w:rsid w:val="00193263"/>
    <w:rsid w:val="001B37FB"/>
    <w:rsid w:val="001C26A7"/>
    <w:rsid w:val="001C5A98"/>
    <w:rsid w:val="001E4645"/>
    <w:rsid w:val="002118CA"/>
    <w:rsid w:val="00236AEB"/>
    <w:rsid w:val="00264F85"/>
    <w:rsid w:val="002A3270"/>
    <w:rsid w:val="002A6873"/>
    <w:rsid w:val="002C2CCF"/>
    <w:rsid w:val="00302E27"/>
    <w:rsid w:val="00306FBF"/>
    <w:rsid w:val="00324179"/>
    <w:rsid w:val="003D23BC"/>
    <w:rsid w:val="0041071E"/>
    <w:rsid w:val="004165F6"/>
    <w:rsid w:val="00430A31"/>
    <w:rsid w:val="00442871"/>
    <w:rsid w:val="00457E47"/>
    <w:rsid w:val="00495B8E"/>
    <w:rsid w:val="004C4501"/>
    <w:rsid w:val="004E2053"/>
    <w:rsid w:val="004E480E"/>
    <w:rsid w:val="004F6454"/>
    <w:rsid w:val="00562594"/>
    <w:rsid w:val="005A6B6F"/>
    <w:rsid w:val="006021AD"/>
    <w:rsid w:val="00616ACB"/>
    <w:rsid w:val="00630BB6"/>
    <w:rsid w:val="00665202"/>
    <w:rsid w:val="00671231"/>
    <w:rsid w:val="00692C73"/>
    <w:rsid w:val="006B25BF"/>
    <w:rsid w:val="006F56D7"/>
    <w:rsid w:val="00717C13"/>
    <w:rsid w:val="00732870"/>
    <w:rsid w:val="00732FB2"/>
    <w:rsid w:val="0075489A"/>
    <w:rsid w:val="00790130"/>
    <w:rsid w:val="0079134C"/>
    <w:rsid w:val="007A2448"/>
    <w:rsid w:val="007C7508"/>
    <w:rsid w:val="007C7E6C"/>
    <w:rsid w:val="007D24F9"/>
    <w:rsid w:val="00807713"/>
    <w:rsid w:val="008131BD"/>
    <w:rsid w:val="008142E0"/>
    <w:rsid w:val="008144FE"/>
    <w:rsid w:val="008279C6"/>
    <w:rsid w:val="00854D9B"/>
    <w:rsid w:val="0087694B"/>
    <w:rsid w:val="0089440A"/>
    <w:rsid w:val="008C6635"/>
    <w:rsid w:val="008E5D34"/>
    <w:rsid w:val="008F6747"/>
    <w:rsid w:val="008F6A21"/>
    <w:rsid w:val="009072EF"/>
    <w:rsid w:val="00956D1D"/>
    <w:rsid w:val="009619B0"/>
    <w:rsid w:val="00987286"/>
    <w:rsid w:val="009B6261"/>
    <w:rsid w:val="009E4751"/>
    <w:rsid w:val="009F29DE"/>
    <w:rsid w:val="00A33A46"/>
    <w:rsid w:val="00AA3789"/>
    <w:rsid w:val="00AB0E35"/>
    <w:rsid w:val="00AC391F"/>
    <w:rsid w:val="00B23417"/>
    <w:rsid w:val="00B30D92"/>
    <w:rsid w:val="00B7332E"/>
    <w:rsid w:val="00B84406"/>
    <w:rsid w:val="00BB7208"/>
    <w:rsid w:val="00BE6194"/>
    <w:rsid w:val="00C82FFA"/>
    <w:rsid w:val="00CC6FF1"/>
    <w:rsid w:val="00CE5432"/>
    <w:rsid w:val="00CF389C"/>
    <w:rsid w:val="00CF4633"/>
    <w:rsid w:val="00D002DC"/>
    <w:rsid w:val="00D05688"/>
    <w:rsid w:val="00D15AD0"/>
    <w:rsid w:val="00D64192"/>
    <w:rsid w:val="00D821EB"/>
    <w:rsid w:val="00DA2A6F"/>
    <w:rsid w:val="00DF69D6"/>
    <w:rsid w:val="00E841F6"/>
    <w:rsid w:val="00EA5FC6"/>
    <w:rsid w:val="00EE1967"/>
    <w:rsid w:val="00F00D58"/>
    <w:rsid w:val="00F15451"/>
    <w:rsid w:val="00F167D6"/>
    <w:rsid w:val="00F33454"/>
    <w:rsid w:val="00F4734F"/>
    <w:rsid w:val="00F609E3"/>
    <w:rsid w:val="00F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7892D"/>
  <w15:docId w15:val="{6B064418-E926-42F7-A307-03ECFA2C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unhideWhenUsed/>
    <w:rsid w:val="007C7508"/>
    <w:pPr>
      <w:ind w:left="720"/>
      <w:contextualSpacing/>
    </w:pPr>
  </w:style>
  <w:style w:type="paragraph" w:customStyle="1" w:styleId="clan">
    <w:name w:val="clan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A24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4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80E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6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Mališa Mladenović</dc:creator>
  <cp:lastModifiedBy>Marija Krstic</cp:lastModifiedBy>
  <cp:revision>35</cp:revision>
  <cp:lastPrinted>2025-12-25T10:34:00Z</cp:lastPrinted>
  <dcterms:created xsi:type="dcterms:W3CDTF">2025-12-25T09:36:00Z</dcterms:created>
  <dcterms:modified xsi:type="dcterms:W3CDTF">2025-12-25T13:20:00Z</dcterms:modified>
</cp:coreProperties>
</file>